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92" w:rsidRDefault="00C82E92">
      <w:pPr>
        <w:autoSpaceDE w:val="0"/>
        <w:autoSpaceDN w:val="0"/>
        <w:spacing w:after="78" w:line="220" w:lineRule="exact"/>
      </w:pPr>
    </w:p>
    <w:p w:rsidR="00D20ADE" w:rsidRPr="00A31E61" w:rsidRDefault="002D306B" w:rsidP="00A31E61">
      <w:pPr>
        <w:autoSpaceDE w:val="0"/>
        <w:autoSpaceDN w:val="0"/>
        <w:spacing w:before="70" w:after="0" w:line="230" w:lineRule="auto"/>
        <w:ind w:right="28"/>
        <w:jc w:val="center"/>
        <w:rPr>
          <w:lang w:val="ru-RU"/>
        </w:rPr>
        <w:sectPr w:rsidR="00D20ADE" w:rsidRPr="00A31E61" w:rsidSect="00943F64">
          <w:pgSz w:w="11900" w:h="16840"/>
          <w:pgMar w:top="298" w:right="872" w:bottom="851" w:left="738" w:header="720" w:footer="720" w:gutter="0"/>
          <w:cols w:space="720" w:equalWidth="0">
            <w:col w:w="10290" w:space="0"/>
          </w:cols>
          <w:docGrid w:linePitch="360"/>
        </w:sectPr>
      </w:pPr>
      <w:r>
        <w:rPr>
          <w:noProof/>
          <w:lang w:val="ru-RU" w:eastAsia="ru-RU"/>
        </w:rPr>
        <w:drawing>
          <wp:inline distT="0" distB="0" distL="0" distR="0">
            <wp:extent cx="6534150" cy="8992464"/>
            <wp:effectExtent l="0" t="0" r="0" b="0"/>
            <wp:docPr id="1" name="Рисунок 1" descr="C:\Users\user\Desktop\сканиров\гул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иров\гул 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8992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E61" w:rsidRDefault="00A31E61" w:rsidP="00A31E61">
      <w:pPr>
        <w:autoSpaceDE w:val="0"/>
        <w:autoSpaceDN w:val="0"/>
        <w:spacing w:after="0" w:line="230" w:lineRule="auto"/>
        <w:ind w:right="369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82E92" w:rsidRDefault="001858E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C82E92" w:rsidRPr="001858E7" w:rsidRDefault="001858E7">
      <w:pPr>
        <w:autoSpaceDE w:val="0"/>
        <w:autoSpaceDN w:val="0"/>
        <w:spacing w:before="346" w:after="0"/>
        <w:ind w:firstLine="180"/>
        <w:rPr>
          <w:lang w:val="ru-RU"/>
        </w:rPr>
      </w:pP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proofErr w:type="gramEnd"/>
    </w:p>
    <w:p w:rsidR="00C82E92" w:rsidRPr="001858E7" w:rsidRDefault="001858E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C82E92" w:rsidRPr="001858E7" w:rsidRDefault="001858E7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C82E92" w:rsidRPr="001858E7" w:rsidRDefault="001858E7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C82E92" w:rsidRPr="001858E7" w:rsidRDefault="001858E7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C82E92" w:rsidRPr="001858E7" w:rsidRDefault="001858E7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proofErr w:type="spell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целое»</w:t>
      </w: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больше</w:t>
      </w:r>
      <w:proofErr w:type="spell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-меньше», «равно-неравно», «порядок»), смысла арифметических действий,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C82E92" w:rsidRPr="001858E7" w:rsidRDefault="001858E7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C82E92" w:rsidRPr="001858E7" w:rsidRDefault="001858E7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C82E92" w:rsidRPr="001858E7" w:rsidRDefault="001858E7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C82E92" w:rsidRPr="001858E7" w:rsidRDefault="001858E7">
      <w:pPr>
        <w:autoSpaceDE w:val="0"/>
        <w:autoSpaceDN w:val="0"/>
        <w:spacing w:before="178" w:after="0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C82E92" w:rsidRPr="001858E7" w:rsidRDefault="001858E7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C82E92" w:rsidRPr="001858E7" w:rsidRDefault="001858E7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proofErr w:type="gramEnd"/>
    </w:p>
    <w:p w:rsidR="00C82E92" w:rsidRPr="001858E7" w:rsidRDefault="00C82E92">
      <w:pPr>
        <w:rPr>
          <w:lang w:val="ru-RU"/>
        </w:rPr>
        <w:sectPr w:rsidR="00C82E92" w:rsidRPr="001858E7"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C82E92" w:rsidRPr="001858E7" w:rsidRDefault="00C82E92">
      <w:pPr>
        <w:autoSpaceDE w:val="0"/>
        <w:autoSpaceDN w:val="0"/>
        <w:spacing w:after="66" w:line="220" w:lineRule="exact"/>
        <w:rPr>
          <w:lang w:val="ru-RU"/>
        </w:rPr>
      </w:pPr>
    </w:p>
    <w:p w:rsidR="00C82E92" w:rsidRPr="001858E7" w:rsidRDefault="001858E7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C82E92" w:rsidRPr="001858E7" w:rsidRDefault="001858E7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C82E92" w:rsidRPr="001858E7" w:rsidRDefault="001858E7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C82E92" w:rsidRPr="001858E7" w:rsidRDefault="001858E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1 классе отводится 4 часа в неделю, всего 132 часа.</w:t>
      </w:r>
    </w:p>
    <w:p w:rsidR="00C82E92" w:rsidRPr="001858E7" w:rsidRDefault="00C82E92">
      <w:pPr>
        <w:autoSpaceDE w:val="0"/>
        <w:autoSpaceDN w:val="0"/>
        <w:spacing w:after="78" w:line="220" w:lineRule="exact"/>
        <w:rPr>
          <w:lang w:val="ru-RU"/>
        </w:rPr>
      </w:pPr>
    </w:p>
    <w:p w:rsidR="00C82E92" w:rsidRPr="001858E7" w:rsidRDefault="001858E7">
      <w:pPr>
        <w:autoSpaceDE w:val="0"/>
        <w:autoSpaceDN w:val="0"/>
        <w:spacing w:after="0" w:line="230" w:lineRule="auto"/>
        <w:rPr>
          <w:lang w:val="ru-RU"/>
        </w:rPr>
      </w:pP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82E92" w:rsidRPr="001858E7" w:rsidRDefault="001858E7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обучения в программе представлено разделами: «Числа и </w:t>
      </w:r>
      <w:r w:rsidR="00905109" w:rsidRPr="001858E7">
        <w:rPr>
          <w:rFonts w:ascii="Times New Roman" w:eastAsia="Times New Roman" w:hAnsi="Times New Roman"/>
          <w:color w:val="000000"/>
          <w:sz w:val="24"/>
          <w:lang w:val="ru-RU"/>
        </w:rPr>
        <w:t>величины», «Арифметические</w:t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действия», «Текстовые задачи», «Пространственные отношения и геометрические фигуры», «Математическая информация».</w:t>
      </w:r>
    </w:p>
    <w:p w:rsidR="00C82E92" w:rsidRPr="001858E7" w:rsidRDefault="001858E7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 w:rsidRPr="001858E7">
        <w:rPr>
          <w:lang w:val="ru-RU"/>
        </w:rPr>
        <w:br/>
      </w: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C82E92" w:rsidRPr="001858E7" w:rsidRDefault="001858E7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20: чтение, запись, сравнение.  Однозначные и двузначные числа. Увеличение (уменьшение) числа на несколько единиц.</w:t>
      </w:r>
    </w:p>
    <w:p w:rsidR="00C82E92" w:rsidRPr="001858E7" w:rsidRDefault="001858E7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:rsidR="00C82E92" w:rsidRPr="001858E7" w:rsidRDefault="001858E7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 w:rsidRPr="001858E7">
        <w:rPr>
          <w:lang w:val="ru-RU"/>
        </w:rPr>
        <w:br/>
      </w: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C82E92" w:rsidRPr="001858E7" w:rsidRDefault="001858E7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 w:rsidRPr="001858E7">
        <w:rPr>
          <w:lang w:val="ru-RU"/>
        </w:rPr>
        <w:br/>
      </w: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C82E92" w:rsidRPr="001858E7" w:rsidRDefault="001858E7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 w:rsidRPr="001858E7">
        <w:rPr>
          <w:lang w:val="ru-RU"/>
        </w:rPr>
        <w:br/>
      </w: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между</w:t>
      </w:r>
      <w:proofErr w:type="gram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установление</w:t>
      </w:r>
      <w:proofErr w:type="gram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пространственных отношений.</w:t>
      </w:r>
    </w:p>
    <w:p w:rsidR="00C82E92" w:rsidRPr="001858E7" w:rsidRDefault="001858E7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C82E92" w:rsidRPr="001858E7" w:rsidRDefault="001858E7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информация </w:t>
      </w:r>
      <w:r w:rsidRPr="001858E7">
        <w:rPr>
          <w:lang w:val="ru-RU"/>
        </w:rPr>
        <w:br/>
      </w: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C82E92" w:rsidRPr="001858E7" w:rsidRDefault="001858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Закономерность в ряду заданных объектов: её обнаружение, продолжение ряда.</w:t>
      </w:r>
    </w:p>
    <w:p w:rsidR="00C82E92" w:rsidRPr="001858E7" w:rsidRDefault="001858E7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C82E92" w:rsidRPr="001858E7" w:rsidRDefault="001858E7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C82E92" w:rsidRPr="001858E7" w:rsidRDefault="001858E7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Двух-</w:t>
      </w:r>
      <w:proofErr w:type="spell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трёхшаговые</w:t>
      </w:r>
      <w:proofErr w:type="spell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 инструкции, связанные с вычислением, измерением длины, изображением геометрической фигуры.</w:t>
      </w:r>
    </w:p>
    <w:p w:rsidR="00C82E92" w:rsidRPr="001858E7" w:rsidRDefault="001858E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C82E92" w:rsidRPr="001858E7" w:rsidRDefault="001858E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858E7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C82E92" w:rsidRPr="001858E7" w:rsidRDefault="001858E7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объекты (числа, величины) в окружающем мире; </w:t>
      </w:r>
    </w:p>
    <w:p w:rsidR="00C82E92" w:rsidRPr="001858E7" w:rsidRDefault="001858E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:rsidR="00C82E92" w:rsidRPr="001858E7" w:rsidRDefault="001858E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назначение и необходимость использования величин в жизни; </w:t>
      </w:r>
    </w:p>
    <w:p w:rsidR="00C82E92" w:rsidRPr="001858E7" w:rsidRDefault="001858E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:rsidR="00C82E92" w:rsidRPr="001858E7" w:rsidRDefault="001858E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два объекта, два числа; распределять объекты на группы по </w:t>
      </w: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заданному</w:t>
      </w:r>
      <w:proofErr w:type="gramEnd"/>
    </w:p>
    <w:p w:rsidR="00C82E92" w:rsidRPr="001858E7" w:rsidRDefault="00C82E92">
      <w:pPr>
        <w:autoSpaceDE w:val="0"/>
        <w:autoSpaceDN w:val="0"/>
        <w:spacing w:after="66" w:line="220" w:lineRule="exact"/>
        <w:rPr>
          <w:lang w:val="ru-RU"/>
        </w:rPr>
      </w:pPr>
    </w:p>
    <w:p w:rsidR="00C82E92" w:rsidRPr="001858E7" w:rsidRDefault="001858E7">
      <w:pPr>
        <w:autoSpaceDE w:val="0"/>
        <w:autoSpaceDN w:val="0"/>
        <w:spacing w:after="0" w:line="329" w:lineRule="auto"/>
        <w:ind w:left="240" w:right="7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основанию;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вести порядковый и количественный счет (соблюдать последовательность).</w:t>
      </w:r>
    </w:p>
    <w:p w:rsidR="00C82E92" w:rsidRPr="001858E7" w:rsidRDefault="001858E7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1858E7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табличной форме.</w:t>
      </w:r>
    </w:p>
    <w:p w:rsidR="00C82E92" w:rsidRPr="001858E7" w:rsidRDefault="001858E7">
      <w:pPr>
        <w:autoSpaceDE w:val="0"/>
        <w:autoSpaceDN w:val="0"/>
        <w:spacing w:before="180" w:after="0" w:line="336" w:lineRule="auto"/>
        <w:ind w:left="240" w:right="288" w:hanging="240"/>
        <w:rPr>
          <w:lang w:val="ru-RU"/>
        </w:rPr>
      </w:pPr>
      <w:r w:rsidRPr="001858E7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положение предмета в пространстве различать и использовать математические знаки;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предложения относительно заданного набора объектов.</w:t>
      </w:r>
    </w:p>
    <w:p w:rsidR="00C82E92" w:rsidRPr="001858E7" w:rsidRDefault="001858E7">
      <w:pPr>
        <w:autoSpaceDE w:val="0"/>
        <w:autoSpaceDN w:val="0"/>
        <w:spacing w:before="178" w:after="0" w:line="350" w:lineRule="auto"/>
        <w:ind w:left="240" w:right="576" w:hanging="240"/>
        <w:rPr>
          <w:lang w:val="ru-RU"/>
        </w:rPr>
      </w:pPr>
      <w:r w:rsidRPr="001858E7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>Универсальные регулятивные учебные действия: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принимать учебную задачу, удерживать её в процессе деятельности;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:rsidR="00C82E92" w:rsidRPr="001858E7" w:rsidRDefault="001858E7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1858E7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парной работе с математическим материалом;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C82E92" w:rsidRPr="001858E7" w:rsidRDefault="00C82E92">
      <w:pPr>
        <w:autoSpaceDE w:val="0"/>
        <w:autoSpaceDN w:val="0"/>
        <w:spacing w:after="78" w:line="220" w:lineRule="exact"/>
        <w:rPr>
          <w:lang w:val="ru-RU"/>
        </w:rPr>
      </w:pPr>
    </w:p>
    <w:p w:rsidR="00C82E92" w:rsidRPr="001858E7" w:rsidRDefault="001858E7">
      <w:pPr>
        <w:autoSpaceDE w:val="0"/>
        <w:autoSpaceDN w:val="0"/>
        <w:spacing w:after="0" w:line="230" w:lineRule="auto"/>
        <w:rPr>
          <w:lang w:val="ru-RU"/>
        </w:rPr>
      </w:pP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82E92" w:rsidRPr="001858E7" w:rsidRDefault="001858E7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1 классе направлено на достижение </w:t>
      </w: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C82E92" w:rsidRPr="001858E7" w:rsidRDefault="001858E7">
      <w:pPr>
        <w:autoSpaceDE w:val="0"/>
        <w:autoSpaceDN w:val="0"/>
        <w:spacing w:before="262" w:after="0" w:line="230" w:lineRule="auto"/>
        <w:rPr>
          <w:lang w:val="ru-RU"/>
        </w:rPr>
      </w:pP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82E92" w:rsidRPr="001858E7" w:rsidRDefault="001858E7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1858E7">
        <w:rPr>
          <w:lang w:val="ru-RU"/>
        </w:rPr>
        <w:tab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«Математика» </w:t>
      </w: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следующие личностные результаты:</w:t>
      </w:r>
    </w:p>
    <w:p w:rsidR="00C82E92" w:rsidRPr="001858E7" w:rsidRDefault="001858E7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C82E92" w:rsidRPr="001858E7" w:rsidRDefault="001858E7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C82E92" w:rsidRPr="001858E7" w:rsidRDefault="001858E7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82E92" w:rsidRPr="001858E7" w:rsidRDefault="001858E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C82E92" w:rsidRPr="001858E7" w:rsidRDefault="001858E7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C82E92" w:rsidRPr="001858E7" w:rsidRDefault="001858E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C82E92" w:rsidRPr="001858E7" w:rsidRDefault="001858E7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C82E92" w:rsidRPr="001858E7" w:rsidRDefault="001858E7">
      <w:pPr>
        <w:autoSpaceDE w:val="0"/>
        <w:autoSpaceDN w:val="0"/>
        <w:spacing w:before="324" w:after="0" w:line="230" w:lineRule="auto"/>
        <w:rPr>
          <w:lang w:val="ru-RU"/>
        </w:rPr>
      </w:pP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82E92" w:rsidRPr="001858E7" w:rsidRDefault="001858E7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C82E92" w:rsidRPr="001858E7" w:rsidRDefault="001858E7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:rsidR="00C82E92" w:rsidRPr="001858E7" w:rsidRDefault="001858E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858E7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C82E92" w:rsidRPr="001858E7" w:rsidRDefault="001858E7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C82E92" w:rsidRPr="001858E7" w:rsidRDefault="001858E7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1858E7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C82E92" w:rsidRPr="001858E7" w:rsidRDefault="00C82E92">
      <w:pPr>
        <w:autoSpaceDE w:val="0"/>
        <w:autoSpaceDN w:val="0"/>
        <w:spacing w:after="132" w:line="220" w:lineRule="exact"/>
        <w:rPr>
          <w:lang w:val="ru-RU"/>
        </w:rPr>
      </w:pPr>
    </w:p>
    <w:p w:rsidR="00C82E92" w:rsidRPr="001858E7" w:rsidRDefault="001858E7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C82E92" w:rsidRPr="001858E7" w:rsidRDefault="001858E7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:rsidR="00C82E92" w:rsidRPr="001858E7" w:rsidRDefault="001858E7">
      <w:pPr>
        <w:autoSpaceDE w:val="0"/>
        <w:autoSpaceDN w:val="0"/>
        <w:spacing w:before="178" w:after="0" w:line="230" w:lineRule="auto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3)  Работа с информацией:</w:t>
      </w:r>
    </w:p>
    <w:p w:rsidR="00C82E92" w:rsidRPr="001858E7" w:rsidRDefault="001858E7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C82E92" w:rsidRPr="001858E7" w:rsidRDefault="001858E7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C82E92" w:rsidRPr="001858E7" w:rsidRDefault="001858E7">
      <w:pPr>
        <w:autoSpaceDE w:val="0"/>
        <w:autoSpaceDN w:val="0"/>
        <w:spacing w:before="178" w:after="0" w:line="230" w:lineRule="auto"/>
        <w:rPr>
          <w:lang w:val="ru-RU"/>
        </w:rPr>
      </w:pP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C82E92" w:rsidRPr="001858E7" w:rsidRDefault="001858E7">
      <w:pPr>
        <w:autoSpaceDE w:val="0"/>
        <w:autoSpaceDN w:val="0"/>
        <w:spacing w:before="298" w:after="0" w:line="230" w:lineRule="auto"/>
        <w:ind w:left="24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:rsidR="00C82E92" w:rsidRPr="001858E7" w:rsidRDefault="001858E7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:rsidR="00C82E92" w:rsidRPr="001858E7" w:rsidRDefault="001858E7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C82E92" w:rsidRPr="001858E7" w:rsidRDefault="001858E7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формулировать ответ;</w:t>
      </w:r>
    </w:p>
    <w:p w:rsidR="00C82E92" w:rsidRPr="001858E7" w:rsidRDefault="001858E7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C82E92" w:rsidRPr="001858E7" w:rsidRDefault="001858E7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C82E92" w:rsidRPr="001858E7" w:rsidRDefault="001858E7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C82E92" w:rsidRPr="001858E7" w:rsidRDefault="001858E7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алгоритмах: воспроизводить, дополнять, исправлять </w:t>
      </w: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деформированные</w:t>
      </w:r>
      <w:proofErr w:type="gram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82E92" w:rsidRPr="001858E7" w:rsidRDefault="001858E7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</w:t>
      </w: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 .</w:t>
      </w:r>
      <w:proofErr w:type="gram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 составлять тексты заданий, аналогичные типовым изученным.</w:t>
      </w:r>
    </w:p>
    <w:p w:rsidR="00C82E92" w:rsidRPr="001858E7" w:rsidRDefault="001858E7">
      <w:pPr>
        <w:autoSpaceDE w:val="0"/>
        <w:autoSpaceDN w:val="0"/>
        <w:spacing w:before="178" w:after="0" w:line="230" w:lineRule="auto"/>
        <w:rPr>
          <w:lang w:val="ru-RU"/>
        </w:rPr>
      </w:pP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C82E92" w:rsidRPr="001858E7" w:rsidRDefault="001858E7">
      <w:pPr>
        <w:autoSpaceDE w:val="0"/>
        <w:autoSpaceDN w:val="0"/>
        <w:spacing w:before="190" w:after="0" w:line="230" w:lineRule="auto"/>
        <w:rPr>
          <w:lang w:val="ru-RU"/>
        </w:rPr>
      </w:pPr>
      <w:r w:rsidRPr="001858E7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C82E92" w:rsidRPr="001858E7" w:rsidRDefault="001858E7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C82E92" w:rsidRPr="001858E7" w:rsidRDefault="001858E7">
      <w:pPr>
        <w:autoSpaceDE w:val="0"/>
        <w:autoSpaceDN w:val="0"/>
        <w:spacing w:before="178" w:after="0" w:line="230" w:lineRule="auto"/>
        <w:rPr>
          <w:lang w:val="ru-RU"/>
        </w:rPr>
      </w:pPr>
      <w:r w:rsidRPr="001858E7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C82E92" w:rsidRPr="001858E7" w:rsidRDefault="001858E7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C82E92" w:rsidRPr="001858E7" w:rsidRDefault="00C82E92">
      <w:pPr>
        <w:autoSpaceDE w:val="0"/>
        <w:autoSpaceDN w:val="0"/>
        <w:spacing w:after="144" w:line="220" w:lineRule="exact"/>
        <w:rPr>
          <w:lang w:val="ru-RU"/>
        </w:rPr>
      </w:pPr>
    </w:p>
    <w:p w:rsidR="00C82E92" w:rsidRPr="001858E7" w:rsidRDefault="001858E7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C82E92" w:rsidRPr="001858E7" w:rsidRDefault="001858E7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1858E7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C82E92" w:rsidRPr="001858E7" w:rsidRDefault="001858E7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C82E92" w:rsidRPr="001858E7" w:rsidRDefault="001858E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C82E92" w:rsidRPr="001858E7" w:rsidRDefault="001858E7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C82E92" w:rsidRPr="001858E7" w:rsidRDefault="001858E7">
      <w:pPr>
        <w:autoSpaceDE w:val="0"/>
        <w:autoSpaceDN w:val="0"/>
        <w:spacing w:before="180" w:after="0" w:line="271" w:lineRule="auto"/>
        <w:ind w:left="420" w:right="576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82E92" w:rsidRPr="001858E7" w:rsidRDefault="001858E7">
      <w:pPr>
        <w:autoSpaceDE w:val="0"/>
        <w:autoSpaceDN w:val="0"/>
        <w:spacing w:before="322" w:after="0" w:line="230" w:lineRule="auto"/>
        <w:rPr>
          <w:lang w:val="ru-RU"/>
        </w:rPr>
      </w:pP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82E92" w:rsidRPr="001858E7" w:rsidRDefault="001858E7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1 классе </w:t>
      </w: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C82E92" w:rsidRPr="001858E7" w:rsidRDefault="001858E7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 упорядочивать  числа  от  0 до 20; </w:t>
      </w:r>
    </w:p>
    <w:p w:rsidR="00C82E92" w:rsidRPr="001858E7" w:rsidRDefault="001858E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пересчитывать различные объекты, устанавливать порядковый номер объекта; </w:t>
      </w:r>
    </w:p>
    <w:p w:rsidR="00C82E92" w:rsidRPr="001858E7" w:rsidRDefault="001858E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числа, большие/меньшие данного числа на заданное число; </w:t>
      </w:r>
    </w:p>
    <w:p w:rsidR="00C82E92" w:rsidRPr="001858E7" w:rsidRDefault="001858E7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одно действие на сложение и вычитание: выделять условие и требование (вопрос); </w:t>
      </w:r>
    </w:p>
    <w:p w:rsidR="00C82E92" w:rsidRPr="001858E7" w:rsidRDefault="001858E7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по длине, устанавливая между ними соотношение длиннее/короче (выше/ниже, шире/уже); 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единицу длины — сантиметр; измерять длину отрезка, чертить отрезок заданной длины (в </w:t>
      </w: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см</w:t>
      </w:r>
      <w:proofErr w:type="gram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между объектами соотношения: слева/справа, дальше/ближе, </w:t>
      </w: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между</w:t>
      </w:r>
      <w:proofErr w:type="gram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, перед/за, над/под; 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 относительно заданного набора объектов/предметов; 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объекты по заданному признаку; находить и называть закономерности в ряду объектов повседневной жизни; </w:t>
      </w:r>
    </w:p>
    <w:p w:rsidR="00C82E92" w:rsidRPr="001858E7" w:rsidRDefault="00C82E92">
      <w:pPr>
        <w:autoSpaceDE w:val="0"/>
        <w:autoSpaceDN w:val="0"/>
        <w:spacing w:after="108" w:line="220" w:lineRule="exact"/>
        <w:rPr>
          <w:lang w:val="ru-RU"/>
        </w:rPr>
      </w:pPr>
    </w:p>
    <w:p w:rsidR="00C82E92" w:rsidRPr="001858E7" w:rsidRDefault="001858E7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строки и столбцы таблицы, вносить данное в таблицу, извлекать данное/данные из таблицы; </w:t>
      </w:r>
    </w:p>
    <w:p w:rsidR="00C82E92" w:rsidRPr="001858E7" w:rsidRDefault="001858E7">
      <w:pPr>
        <w:autoSpaceDE w:val="0"/>
        <w:autoSpaceDN w:val="0"/>
        <w:spacing w:before="190" w:after="0" w:line="262" w:lineRule="auto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 (числа, геометрические фигуры); распределять объекты на две группы по заданному основанию.</w:t>
      </w:r>
    </w:p>
    <w:p w:rsidR="00C82E92" w:rsidRPr="001858E7" w:rsidRDefault="00C82E92">
      <w:pPr>
        <w:rPr>
          <w:lang w:val="ru-RU"/>
        </w:rPr>
        <w:sectPr w:rsidR="00C82E92" w:rsidRPr="001858E7">
          <w:pgSz w:w="11900" w:h="16840"/>
          <w:pgMar w:top="328" w:right="730" w:bottom="1440" w:left="1086" w:header="720" w:footer="720" w:gutter="0"/>
          <w:cols w:space="720" w:equalWidth="0">
            <w:col w:w="10084" w:space="0"/>
          </w:cols>
          <w:docGrid w:linePitch="360"/>
        </w:sectPr>
      </w:pPr>
    </w:p>
    <w:p w:rsidR="00C82E92" w:rsidRPr="001858E7" w:rsidRDefault="00C82E92">
      <w:pPr>
        <w:autoSpaceDE w:val="0"/>
        <w:autoSpaceDN w:val="0"/>
        <w:spacing w:after="64" w:line="220" w:lineRule="exact"/>
        <w:rPr>
          <w:lang w:val="ru-RU"/>
        </w:rPr>
      </w:pPr>
    </w:p>
    <w:p w:rsidR="00C82E92" w:rsidRDefault="001858E7" w:rsidP="00016F22">
      <w:pPr>
        <w:autoSpaceDE w:val="0"/>
        <w:autoSpaceDN w:val="0"/>
        <w:spacing w:before="78" w:after="0" w:line="233" w:lineRule="auto"/>
        <w:ind w:left="79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118"/>
        <w:gridCol w:w="530"/>
        <w:gridCol w:w="1104"/>
        <w:gridCol w:w="1140"/>
        <w:gridCol w:w="864"/>
        <w:gridCol w:w="4924"/>
        <w:gridCol w:w="1044"/>
        <w:gridCol w:w="1382"/>
      </w:tblGrid>
      <w:tr w:rsidR="00C82E92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C82E92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82E92" w:rsidRDefault="00C82E9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82E92" w:rsidRDefault="00C82E92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45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82E92" w:rsidRDefault="00C82E9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82E92" w:rsidRDefault="00C82E9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82E92" w:rsidRDefault="00C82E9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82E92" w:rsidRDefault="00C82E92"/>
        </w:tc>
      </w:tr>
      <w:tr w:rsidR="00C82E92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Числа</w:t>
            </w:r>
          </w:p>
        </w:tc>
      </w:tr>
      <w:tr w:rsidR="00C82E92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от 1 до 9: различение, чтение, запись.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Игровые упражнения по различению количества предметов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(зрительно, на слух, установлением соответствия), числа и цифры, представлению чисел словесно и письменно;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 группах. Формулирование ответов на вопросы: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«Сколько?», «</w:t>
            </w: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Который</w:t>
            </w:r>
            <w:proofErr w:type="gramEnd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счёту?», «На сколько больше?», «На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сколько меньше?», «Что получится, если увеличить/уменьшить количество на 1, на 2?» — по образцу и самостоятельно;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Практические работы по определению длин предложенных предметов с помощью заданной мерки, по определению длины в сантиметрах; Словесное описание группы предметов, ряда чисел;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1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Единица счёта. Десяток.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Словесное описание группы предметов, ряда чисел;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геометрических фигур в заданном и самостоятельно установленном порядке;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Обсуждение: назначение знаков в математике, обобщение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представлений;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18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0FDC" w:rsidRPr="00235193" w:rsidRDefault="0023519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Цифры; знаки сравнения, равенства, арифметических действий; Устная работа: счёт единицами в разном порядке, чтение,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упорядочение однозначных и двузначных чисел; счёт по 2, по 5; Работа с таблицей чисел: наблюдение, установление закономерностей в расположении чисел;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1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66" w:after="0" w:line="245" w:lineRule="auto"/>
              <w:ind w:left="72" w:right="288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Устная работа: счёт единицами в разном порядке, чтение,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упорядочение однозначных и двузначных чисел; счёт по 2, по 5;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 w:rsidP="00016F22">
            <w:pPr>
              <w:autoSpaceDE w:val="0"/>
              <w:autoSpaceDN w:val="0"/>
              <w:spacing w:before="100" w:beforeAutospacing="1" w:after="0" w:line="245" w:lineRule="auto"/>
              <w:ind w:left="79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 чисел: наблюдение, установление закономерностей в расположении чисел;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1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Число и цифра 0 при измерении, вычислении.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23519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52" w:lineRule="auto"/>
              <w:ind w:left="72" w:right="432"/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цифр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1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C82E92" w:rsidRDefault="00C82E92">
      <w:pPr>
        <w:autoSpaceDE w:val="0"/>
        <w:autoSpaceDN w:val="0"/>
        <w:spacing w:after="0" w:line="14" w:lineRule="exact"/>
      </w:pPr>
    </w:p>
    <w:p w:rsidR="00C82E92" w:rsidRDefault="00C82E92">
      <w:pPr>
        <w:sectPr w:rsidR="00C82E92">
          <w:pgSz w:w="16840" w:h="11900"/>
          <w:pgMar w:top="282" w:right="640" w:bottom="4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82E92" w:rsidRDefault="00C82E9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118"/>
        <w:gridCol w:w="530"/>
        <w:gridCol w:w="1104"/>
        <w:gridCol w:w="1140"/>
        <w:gridCol w:w="864"/>
        <w:gridCol w:w="4924"/>
        <w:gridCol w:w="1044"/>
        <w:gridCol w:w="1382"/>
      </w:tblGrid>
      <w:tr w:rsidR="00C82E92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в пределах 20: чтение, запись, сравнение</w:t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2" w:lineRule="auto"/>
              <w:ind w:left="72" w:right="432"/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цифр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Однозначные и двузначные числа.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геометрических фигур в заданном и самостоятельно установленном порядке</w:t>
            </w: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0E12" w:rsidRPr="00760E12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50" w:lineRule="auto"/>
              <w:ind w:left="72" w:right="86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Устная работа: счёт единицами в разном порядке;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упорядочение однозначных и двузначных чисел; счёт по 2; по 5;;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0" w:lineRule="auto"/>
              <w:ind w:left="72"/>
            </w:pPr>
            <w:r w:rsidRPr="00760E1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760E12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C82E92"/>
        </w:tc>
      </w:tr>
      <w:tr w:rsidR="00C82E9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Величины</w:t>
            </w:r>
          </w:p>
        </w:tc>
      </w:tr>
      <w:tr w:rsidR="00C82E92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и её измерение с помощью заданной мерки</w:t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приборами для измерения величин;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Линейка как простейший инструмент измерения длины;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66" w:after="0" w:line="245" w:lineRule="auto"/>
              <w:jc w:val="center"/>
              <w:rPr>
                <w:lang w:val="ru-RU"/>
              </w:rPr>
            </w:pPr>
            <w:proofErr w:type="gramStart"/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без измерения: выше — ниже, шире — уже, длиннее — короче, старше — моложе, тяжелее — легче.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23519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действия измерительных приборов;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назначения и необходимости использования величин в жизни;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0D56" w:rsidRPr="00235193" w:rsidRDefault="00235193" w:rsidP="007F0CDA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линейки для измерения длины отрезка; Коллективная работа по различению и сравнению величин;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C82E92"/>
        </w:tc>
      </w:tr>
      <w:tr w:rsidR="00C82E9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Арифметические действия</w:t>
            </w:r>
          </w:p>
        </w:tc>
      </w:tr>
      <w:tr w:rsidR="00C82E92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в пределах 20.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0D56" w:rsidRDefault="00235193" w:rsidP="00CB5803">
            <w:pPr>
              <w:autoSpaceDE w:val="0"/>
              <w:autoSpaceDN w:val="0"/>
              <w:spacing w:before="76" w:after="0" w:line="245" w:lineRule="auto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  <w:p w:rsidR="00CB5803" w:rsidRDefault="00CB580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  <w:p w:rsidR="00307D4A" w:rsidRDefault="00307D4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  <w:p w:rsidR="00307D4A" w:rsidRPr="00A50D56" w:rsidRDefault="00307D4A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50" w:lineRule="auto"/>
              <w:ind w:left="72" w:right="86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числовым выражением: запись; чтение;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приведение примера (с помощью учителя или по образцу); иллюстрирующего смысл арифметического действия</w:t>
            </w: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1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6190" w:rsidRPr="00A26190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разных способов подсчёта суммы и разности</w:t>
            </w: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1858E7">
              <w:rPr>
                <w:lang w:val="ru-RU"/>
              </w:rPr>
              <w:br/>
            </w:r>
            <w:proofErr w:type="gramEnd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переместительного свойства при нахождении суммы; 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3F64" w:rsidRPr="00943F64" w:rsidRDefault="00235193" w:rsidP="007F0CDA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приёмов сложения;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вычитания: нахождение значения суммы и разности на основе;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0" w:lineRule="auto"/>
              <w:ind w:left="72"/>
            </w:pPr>
            <w:r w:rsidRPr="00943F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943F64">
              <w:rPr>
                <w:lang w:val="ru-RU"/>
              </w:rPr>
              <w:br/>
            </w:r>
            <w:r w:rsidRPr="00943F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943F64">
              <w:rPr>
                <w:lang w:val="ru-RU"/>
              </w:rPr>
              <w:br/>
            </w:r>
            <w:r w:rsidRPr="00943F6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Неизвестное слагаемое.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6CAE" w:rsidRPr="00DC6CAE" w:rsidRDefault="0023519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50" w:lineRule="auto"/>
              <w:ind w:left="72" w:right="86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числовым выражением: запись; чтение;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приведение примера (с помощью учителя или по образцу); иллюстрирующего смысл арифметического действия</w:t>
            </w: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1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C82E92" w:rsidRDefault="00C82E92">
      <w:pPr>
        <w:autoSpaceDE w:val="0"/>
        <w:autoSpaceDN w:val="0"/>
        <w:spacing w:after="0" w:line="14" w:lineRule="exact"/>
      </w:pPr>
    </w:p>
    <w:p w:rsidR="00C82E92" w:rsidRDefault="00C82E92">
      <w:pPr>
        <w:sectPr w:rsidR="00C82E92">
          <w:pgSz w:w="16840" w:h="11900"/>
          <w:pgMar w:top="284" w:right="640" w:bottom="5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82E92" w:rsidRDefault="00C82E9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118"/>
        <w:gridCol w:w="530"/>
        <w:gridCol w:w="1104"/>
        <w:gridCol w:w="1140"/>
        <w:gridCol w:w="864"/>
        <w:gridCol w:w="4924"/>
        <w:gridCol w:w="1044"/>
        <w:gridCol w:w="1382"/>
      </w:tblGrid>
      <w:tr w:rsidR="00C82E92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одинаковых слагаемых. Счёт по 2, по  3, по 5.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E69" w:rsidRPr="00254BDE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54" w:lineRule="auto"/>
              <w:ind w:left="72" w:right="576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с; использованием раздаточного материала;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линейки;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 действия;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 образцу; обнаружение общего и различного в записи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арифметических действий;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одного и того же действия с разными числами</w:t>
            </w: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Прибавление и вычитание нуля.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83279" w:rsidRPr="00183279" w:rsidRDefault="0023519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18327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разных способов подсчёта суммы и разности</w:t>
            </w: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1858E7">
              <w:rPr>
                <w:lang w:val="ru-RU"/>
              </w:rPr>
              <w:br/>
            </w:r>
            <w:proofErr w:type="gramEnd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переместительного свойства при нахождении суммы; 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9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8A4E69" w:rsidRDefault="0023519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Моделирование. Иллюстрация с помощью предметной модели; переместительного свойства сложения;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способа</w:t>
            </w: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8A4E6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8A4E69">
              <w:rPr>
                <w:lang w:val="ru-RU"/>
              </w:rPr>
              <w:br/>
            </w:r>
            <w:r w:rsidRPr="008A4E6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8A4E69">
              <w:rPr>
                <w:lang w:val="ru-RU"/>
              </w:rPr>
              <w:br/>
            </w:r>
            <w:proofErr w:type="spellStart"/>
            <w:r w:rsidRPr="008A4E6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1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суммы, разности трёх чисел.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56D5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  <w:p w:rsidR="000456D5" w:rsidRPr="000456D5" w:rsidRDefault="000456D5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арифметических действий, одного и того же действия с разными числами;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Дидактические игры и упражнения, связанные с выбором,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составлением сумм, разностей с заданным результатом действия; сравнением значений числовых выражений (без вычислений), по результату действия;</w:t>
            </w:r>
            <w:proofErr w:type="gram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C82E92"/>
        </w:tc>
      </w:tr>
      <w:tr w:rsidR="00C82E9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Текстовые задачи</w:t>
            </w:r>
          </w:p>
        </w:tc>
      </w:tr>
      <w:tr w:rsidR="00C82E92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56D5" w:rsidRDefault="000456D5" w:rsidP="00235193">
            <w:pPr>
              <w:autoSpaceDE w:val="0"/>
              <w:autoSpaceDN w:val="0"/>
              <w:spacing w:before="76" w:after="0" w:line="245" w:lineRule="auto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23519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  <w:p w:rsidR="000456D5" w:rsidRPr="000456D5" w:rsidRDefault="000456D5" w:rsidP="000456D5">
            <w:pPr>
              <w:autoSpaceDE w:val="0"/>
              <w:autoSpaceDN w:val="0"/>
              <w:spacing w:before="76" w:after="0" w:line="245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54" w:lineRule="auto"/>
              <w:ind w:left="72" w:right="1152"/>
              <w:rPr>
                <w:lang w:val="ru-RU"/>
              </w:rPr>
            </w:pP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обсуждение: анализ реальной ситуации; представленной с помощью рисунка;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иллюстрации;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текста;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таблицы;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схемы (описание ситуации;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что известно;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что не известно; условие задачи;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 задачи);;</w:t>
            </w:r>
            <w:proofErr w:type="gram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1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0456D5" w:rsidRDefault="00C82E92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Обобщение представлений о текстовых задачах;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решаемых с помощью действий сложения и вычитания («на сколько больше/меньше</w:t>
            </w: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сколько всего»;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«сколько осталось»).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задачи;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представленного в текстовой задаче;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0456D5" w:rsidRDefault="00C82E92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Соотнесение текста задачи и её модели</w:t>
            </w: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1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C82E92" w:rsidRDefault="00C82E92">
      <w:pPr>
        <w:autoSpaceDE w:val="0"/>
        <w:autoSpaceDN w:val="0"/>
        <w:spacing w:after="0" w:line="14" w:lineRule="exact"/>
      </w:pPr>
    </w:p>
    <w:p w:rsidR="00C82E92" w:rsidRDefault="00C82E92">
      <w:pPr>
        <w:sectPr w:rsidR="00C82E92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82E92" w:rsidRDefault="00C82E9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118"/>
        <w:gridCol w:w="530"/>
        <w:gridCol w:w="1104"/>
        <w:gridCol w:w="1140"/>
        <w:gridCol w:w="864"/>
        <w:gridCol w:w="4924"/>
        <w:gridCol w:w="1044"/>
        <w:gridCol w:w="1382"/>
      </w:tblGrid>
      <w:tr w:rsidR="00C82E92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Обобщение представлений о текстовых задачах;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решаемых с помощью действий сложения и вычитания («на сколько больше/меньше</w:t>
            </w: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сколько всего»;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«сколько осталось»).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задачи;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представленного в текстовой задаче;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Обнаружение недостающего элемента задачи,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дополнение текста задачи числовыми данными (по иллюстрации, смыслу задачи, её решению).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</w:t>
            </w:r>
          </w:p>
          <w:p w:rsidR="00C82E92" w:rsidRPr="001858E7" w:rsidRDefault="001858E7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Решение текстовой задачи с помощью раздаточного материала.</w:t>
            </w:r>
          </w:p>
          <w:p w:rsidR="00C82E92" w:rsidRPr="001858E7" w:rsidRDefault="001858E7">
            <w:pPr>
              <w:autoSpaceDE w:val="0"/>
              <w:autoSpaceDN w:val="0"/>
              <w:spacing w:before="18" w:after="0" w:line="250" w:lineRule="auto"/>
              <w:ind w:left="72" w:right="720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выбора арифметического действия для решения; иллюстрация хода решения;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выполнения действия на модели</w:t>
            </w: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C82E92"/>
        </w:tc>
      </w:tr>
      <w:tr w:rsidR="00C82E92" w:rsidRPr="0090510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C82E92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предметов и  объектов на плоскости, в пространстве: слева/справа, сверху/снизу, </w:t>
            </w:r>
            <w:proofErr w:type="gramStart"/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между</w:t>
            </w:r>
            <w:proofErr w:type="gramEnd"/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; </w:t>
            </w:r>
            <w:proofErr w:type="gramStart"/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установление</w:t>
            </w:r>
            <w:proofErr w:type="gramEnd"/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пространственных отношений.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Распознавание и называние известных геометрических фигур; обнаружение в окружающем мире их моделей</w:t>
            </w: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Распознавание объекта и его отражения.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Распознавание и называние известных геометрических фигур,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обнаружение в окружающем мире их моделей;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Игровые упражнения: «Угадай фигуру по описанию», «Расположи фигуры в заданном порядке», «Найди модели фигур в классе» и т. п.; Практическая деятельность: графические и измерительные действия в работе с карандашом и линейкой: копирование, рисование фигур по инструкции;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изображения (узора, геометрической фигуры), называние элементов узора, геометрической фигуры;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Творческие задания: узоры и орнаменты.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инструкции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узора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, линии (по клеткам);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1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работы: измерение длины отрезка;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ломаной;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длины стороны квадрата;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 прямоугольника. Комментирование хода и результата работы; установление соответствия результата и поставленного вопроса</w:t>
            </w: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205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41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поставленного вопроса;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Ориентировка в пространстве и на плоскости (классной доски, листа бумаги, страницы учебника и т. д.). Установление направления, прокладывание маршрута;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свойств геометрических фигур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(прямоугольника и др.); сравнение геометрических фигур (по форме, размеру); сравнение отрезков по длине;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C82E92" w:rsidRDefault="00C82E92">
      <w:pPr>
        <w:autoSpaceDE w:val="0"/>
        <w:autoSpaceDN w:val="0"/>
        <w:spacing w:after="0" w:line="14" w:lineRule="exact"/>
      </w:pPr>
    </w:p>
    <w:p w:rsidR="00C82E92" w:rsidRDefault="00C82E92">
      <w:pPr>
        <w:sectPr w:rsidR="00C82E92">
          <w:pgSz w:w="16840" w:h="11900"/>
          <w:pgMar w:top="284" w:right="640" w:bottom="3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82E92" w:rsidRDefault="00C82E9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118"/>
        <w:gridCol w:w="530"/>
        <w:gridCol w:w="1104"/>
        <w:gridCol w:w="1140"/>
        <w:gridCol w:w="864"/>
        <w:gridCol w:w="4924"/>
        <w:gridCol w:w="1044"/>
        <w:gridCol w:w="1382"/>
      </w:tblGrid>
      <w:tr w:rsidR="00C82E92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45" w:lineRule="auto"/>
              <w:ind w:left="72" w:right="100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Изображение прямоугольника, квадрата, треугольника.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свойств геометрических фигур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(прямоугольника и др.); сравнение геометрических фигур (по форме, размеру); сравнение отрезков по длине;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Предметное моделирование заданной фигуры из различных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материалов (бумаги, палочек, трубочек, проволоки и пр.), составление из других геометрических фигур;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372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C82E92"/>
        </w:tc>
      </w:tr>
      <w:tr w:rsidR="00C82E92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Математическая информация</w:t>
            </w:r>
          </w:p>
        </w:tc>
      </w:tr>
      <w:tr w:rsidR="00C82E92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Сбор данных об объекте по  образцу. Характеристики объекта, группы объектов (количество, форма,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размер); выбор предметов по образцу (по  заданным признакам).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1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Ориентировка в книге, на странице учебника, использование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изученных терминов для описания </w:t>
            </w:r>
            <w:proofErr w:type="spell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положениярисунка</w:t>
            </w:r>
            <w:proofErr w:type="spellEnd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числа, задания и пр. на странице, на листе бумаги;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1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Верные (истинные) и  неверные (ложные)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предложения, составленные относительно заданного набора математических объектов.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характеризующих положение одного предмета относительно другого.</w:t>
            </w:r>
          </w:p>
          <w:p w:rsidR="00C82E92" w:rsidRPr="001858E7" w:rsidRDefault="001858E7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отношения («больше», «меньше», «равно»),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переместительное свойство сложения;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свойств групп предметов (цвет, форма, величина, количество, назначение и др.).</w:t>
            </w:r>
            <w:proofErr w:type="gramEnd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Таблица как способ представления информации, полученной из повседневной жизни (расписания, чеки, меню и т.д.);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логической конструкцией «Если …</w:t>
            </w: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,</w:t>
            </w:r>
            <w:proofErr w:type="gramEnd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то …».Верно или неверно: формулирование и проверка предложения;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Ориентировка в книге, на странице учебника, использование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изученных терминов для описания </w:t>
            </w:r>
            <w:proofErr w:type="spell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положениярисунка</w:t>
            </w:r>
            <w:proofErr w:type="spellEnd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числа, задания и пр. на странице, на листе бумаги;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(иллюстрации, модели). Упорядочение математических объектов с опорой на рисунок, сюжетную ситуацию и пр.;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характеризующих положение одного предмета относительно другого.</w:t>
            </w:r>
          </w:p>
          <w:p w:rsidR="00C82E92" w:rsidRPr="001858E7" w:rsidRDefault="001858E7">
            <w:pPr>
              <w:autoSpaceDE w:val="0"/>
              <w:autoSpaceDN w:val="0"/>
              <w:spacing w:before="20" w:after="0" w:line="245" w:lineRule="auto"/>
              <w:ind w:left="72" w:right="720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отношения («больше», «меньше», «равно»), переместительное свойство сложения;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14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Ориентировка в книге, на странице учебника, использование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изученных терминов для описания </w:t>
            </w:r>
            <w:proofErr w:type="spell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положениярисунка</w:t>
            </w:r>
            <w:proofErr w:type="spellEnd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числа, задания и пр. на странице, на листе бумаги;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1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C82E92" w:rsidRDefault="00C82E92">
      <w:pPr>
        <w:autoSpaceDE w:val="0"/>
        <w:autoSpaceDN w:val="0"/>
        <w:spacing w:after="0" w:line="14" w:lineRule="exact"/>
      </w:pPr>
    </w:p>
    <w:p w:rsidR="00C82E92" w:rsidRDefault="00C82E92">
      <w:pPr>
        <w:sectPr w:rsidR="00C82E92">
          <w:pgSz w:w="16840" w:h="11900"/>
          <w:pgMar w:top="284" w:right="640" w:bottom="3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82E92" w:rsidRDefault="00C82E9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118"/>
        <w:gridCol w:w="530"/>
        <w:gridCol w:w="1104"/>
        <w:gridCol w:w="1140"/>
        <w:gridCol w:w="864"/>
        <w:gridCol w:w="4924"/>
        <w:gridCol w:w="1044"/>
        <w:gridCol w:w="1382"/>
      </w:tblGrid>
      <w:tr w:rsidR="00C82E92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235193" w:rsidRDefault="0023519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составление предложений</w:t>
            </w:r>
            <w:proofErr w:type="gramStart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1858E7">
              <w:rPr>
                <w:lang w:val="ru-RU"/>
              </w:rPr>
              <w:br/>
            </w:r>
            <w:proofErr w:type="gramEnd"/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характеризующих положение одного предмета относительно другого.; Моделирование отношения («больше»;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«меньше»;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«равно»);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переместительное свойство сложения; </w:t>
            </w:r>
            <w:r w:rsidRPr="001858E7">
              <w:rPr>
                <w:lang w:val="ru-RU"/>
              </w:rPr>
              <w:br/>
            </w: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</w:t>
            </w:r>
          </w:p>
          <w:p w:rsidR="00C82E92" w:rsidRDefault="001858E7">
            <w:pPr>
              <w:autoSpaceDE w:val="0"/>
              <w:autoSpaceDN w:val="0"/>
              <w:spacing w:before="20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C82E92">
        <w:trPr>
          <w:trHeight w:hRule="exact" w:val="350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C82E92"/>
        </w:tc>
      </w:tr>
      <w:tr w:rsidR="00C82E92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C82E92"/>
        </w:tc>
      </w:tr>
      <w:tr w:rsidR="00C82E92">
        <w:trPr>
          <w:trHeight w:hRule="exact" w:val="32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Pr="001858E7" w:rsidRDefault="001858E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858E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1858E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2E92" w:rsidRDefault="00C82E92"/>
        </w:tc>
      </w:tr>
    </w:tbl>
    <w:p w:rsidR="00C82E92" w:rsidRDefault="00C82E92">
      <w:pPr>
        <w:autoSpaceDE w:val="0"/>
        <w:autoSpaceDN w:val="0"/>
        <w:spacing w:after="0" w:line="14" w:lineRule="exact"/>
      </w:pPr>
    </w:p>
    <w:p w:rsidR="00C82E92" w:rsidRDefault="00C82E92" w:rsidP="006E0F1B">
      <w:pPr>
        <w:sectPr w:rsidR="00C82E9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D306B" w:rsidRDefault="002D306B" w:rsidP="002D306B">
      <w:pPr>
        <w:spacing w:before="66"/>
        <w:ind w:left="102"/>
        <w:rPr>
          <w:b/>
          <w:sz w:val="23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420370</wp:posOffset>
                </wp:positionH>
                <wp:positionV relativeFrom="paragraph">
                  <wp:posOffset>280670</wp:posOffset>
                </wp:positionV>
                <wp:extent cx="6712585" cy="7620"/>
                <wp:effectExtent l="1270" t="1270" r="1270" b="635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258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3.1pt;margin-top:22.1pt;width:528.5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v66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o3g4GW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23"/>
        </w:rPr>
        <w:t>ПОУРОЧНОЕ</w:t>
      </w:r>
      <w:r>
        <w:rPr>
          <w:b/>
          <w:spacing w:val="-5"/>
          <w:sz w:val="23"/>
        </w:rPr>
        <w:t xml:space="preserve"> </w:t>
      </w:r>
      <w:r>
        <w:rPr>
          <w:b/>
          <w:sz w:val="23"/>
        </w:rPr>
        <w:t>ПЛАНИРОВАНИЕ</w:t>
      </w:r>
    </w:p>
    <w:p w:rsidR="002D306B" w:rsidRDefault="002D306B" w:rsidP="002D306B">
      <w:pPr>
        <w:pStyle w:val="af"/>
        <w:spacing w:before="5" w:after="1"/>
        <w:rPr>
          <w:b/>
          <w:sz w:val="13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469"/>
        <w:gridCol w:w="702"/>
        <w:gridCol w:w="1555"/>
        <w:gridCol w:w="1601"/>
        <w:gridCol w:w="1186"/>
        <w:gridCol w:w="1578"/>
      </w:tblGrid>
      <w:tr w:rsidR="002D306B" w:rsidTr="00AB7AA0">
        <w:trPr>
          <w:trHeight w:val="457"/>
        </w:trPr>
        <w:tc>
          <w:tcPr>
            <w:tcW w:w="553" w:type="dxa"/>
            <w:vMerge w:val="restart"/>
          </w:tcPr>
          <w:p w:rsidR="002D306B" w:rsidRDefault="002D306B" w:rsidP="00AB7AA0">
            <w:pPr>
              <w:pStyle w:val="TableParagraph"/>
              <w:spacing w:line="292" w:lineRule="auto"/>
              <w:ind w:right="116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1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469" w:type="dxa"/>
            <w:vMerge w:val="restart"/>
          </w:tcPr>
          <w:p w:rsidR="002D306B" w:rsidRDefault="002D306B" w:rsidP="00AB7AA0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урока</w:t>
            </w:r>
          </w:p>
        </w:tc>
        <w:tc>
          <w:tcPr>
            <w:tcW w:w="3858" w:type="dxa"/>
            <w:gridSpan w:val="3"/>
          </w:tcPr>
          <w:p w:rsidR="002D306B" w:rsidRDefault="002D306B" w:rsidP="00AB7AA0">
            <w:pPr>
              <w:pStyle w:val="TableParagraph"/>
              <w:ind w:left="74"/>
              <w:rPr>
                <w:b/>
                <w:sz w:val="23"/>
              </w:rPr>
            </w:pPr>
            <w:r>
              <w:rPr>
                <w:b/>
                <w:sz w:val="23"/>
              </w:rPr>
              <w:t>Количество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часов</w:t>
            </w:r>
          </w:p>
        </w:tc>
        <w:tc>
          <w:tcPr>
            <w:tcW w:w="1186" w:type="dxa"/>
            <w:vMerge w:val="restart"/>
          </w:tcPr>
          <w:p w:rsidR="002D306B" w:rsidRDefault="002D306B" w:rsidP="00AB7AA0">
            <w:pPr>
              <w:pStyle w:val="TableParagraph"/>
              <w:spacing w:line="292" w:lineRule="auto"/>
              <w:ind w:left="77" w:right="112"/>
              <w:rPr>
                <w:b/>
                <w:sz w:val="23"/>
              </w:rPr>
            </w:pPr>
            <w:r>
              <w:rPr>
                <w:b/>
                <w:sz w:val="23"/>
              </w:rPr>
              <w:t>Дата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изучения</w:t>
            </w:r>
          </w:p>
        </w:tc>
        <w:tc>
          <w:tcPr>
            <w:tcW w:w="1578" w:type="dxa"/>
            <w:vMerge w:val="restart"/>
          </w:tcPr>
          <w:p w:rsidR="002D306B" w:rsidRDefault="002D306B" w:rsidP="00AB7AA0">
            <w:pPr>
              <w:pStyle w:val="TableParagraph"/>
              <w:spacing w:line="292" w:lineRule="auto"/>
              <w:ind w:left="79" w:right="474"/>
              <w:rPr>
                <w:b/>
                <w:sz w:val="23"/>
              </w:rPr>
            </w:pPr>
            <w:r>
              <w:rPr>
                <w:b/>
                <w:sz w:val="23"/>
              </w:rPr>
              <w:t>Виды,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формы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контроля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  <w:vMerge/>
            <w:tcBorders>
              <w:top w:val="nil"/>
            </w:tcBorders>
          </w:tcPr>
          <w:p w:rsidR="002D306B" w:rsidRDefault="002D306B" w:rsidP="00AB7AA0">
            <w:pPr>
              <w:rPr>
                <w:sz w:val="2"/>
                <w:szCs w:val="2"/>
              </w:rPr>
            </w:pPr>
          </w:p>
        </w:tc>
        <w:tc>
          <w:tcPr>
            <w:tcW w:w="3469" w:type="dxa"/>
            <w:vMerge/>
            <w:tcBorders>
              <w:top w:val="nil"/>
            </w:tcBorders>
          </w:tcPr>
          <w:p w:rsidR="002D306B" w:rsidRDefault="002D306B" w:rsidP="00AB7AA0">
            <w:pPr>
              <w:rPr>
                <w:sz w:val="2"/>
                <w:szCs w:val="2"/>
              </w:rPr>
            </w:pP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b/>
                <w:sz w:val="23"/>
              </w:rPr>
            </w:pPr>
            <w:r>
              <w:rPr>
                <w:b/>
                <w:sz w:val="23"/>
              </w:rPr>
              <w:t>всего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spacing w:line="292" w:lineRule="auto"/>
              <w:ind w:left="75" w:right="44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spacing w:line="292" w:lineRule="auto"/>
              <w:ind w:left="76" w:right="35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186" w:type="dxa"/>
            <w:vMerge/>
            <w:tcBorders>
              <w:top w:val="nil"/>
            </w:tcBorders>
          </w:tcPr>
          <w:p w:rsidR="002D306B" w:rsidRDefault="002D306B" w:rsidP="00AB7AA0">
            <w:pPr>
              <w:rPr>
                <w:sz w:val="2"/>
                <w:szCs w:val="2"/>
              </w:rPr>
            </w:pPr>
          </w:p>
        </w:tc>
        <w:tc>
          <w:tcPr>
            <w:tcW w:w="1578" w:type="dxa"/>
            <w:vMerge/>
            <w:tcBorders>
              <w:top w:val="nil"/>
            </w:tcBorders>
          </w:tcPr>
          <w:p w:rsidR="002D306B" w:rsidRDefault="002D306B" w:rsidP="00AB7AA0">
            <w:pPr>
              <w:rPr>
                <w:sz w:val="2"/>
                <w:szCs w:val="2"/>
              </w:rPr>
            </w:pP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379"/>
              <w:rPr>
                <w:sz w:val="23"/>
              </w:rPr>
            </w:pPr>
            <w:r>
              <w:rPr>
                <w:sz w:val="23"/>
              </w:rPr>
              <w:t xml:space="preserve">Счет </w:t>
            </w:r>
            <w:r w:rsidR="00905109">
              <w:rPr>
                <w:sz w:val="23"/>
              </w:rPr>
              <w:t>предметов. Введение</w:t>
            </w:r>
            <w:r>
              <w:rPr>
                <w:sz w:val="23"/>
              </w:rPr>
              <w:t xml:space="preserve">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математику: сравнение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предметов, формирование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пространственных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отношений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01</w:t>
            </w:r>
            <w:r w:rsidR="002D306B">
              <w:rPr>
                <w:sz w:val="23"/>
              </w:rPr>
              <w:t>.09.2022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2071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419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1"/>
                <w:sz w:val="23"/>
              </w:rPr>
              <w:t xml:space="preserve"> </w:t>
            </w:r>
            <w:r w:rsidR="00905109">
              <w:rPr>
                <w:sz w:val="23"/>
              </w:rPr>
              <w:t>представления. Взаимное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расположение предметов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пространстве и на плоскости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gramStart"/>
            <w:r>
              <w:rPr>
                <w:sz w:val="23"/>
              </w:rPr>
              <w:t>выше—ниже</w:t>
            </w:r>
            <w:proofErr w:type="gramEnd"/>
            <w:r>
              <w:rPr>
                <w:sz w:val="23"/>
              </w:rPr>
              <w:t>, слева—справа,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сверху—снизу,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пр.).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02</w:t>
            </w:r>
            <w:r w:rsidR="002D306B">
              <w:rPr>
                <w:sz w:val="23"/>
              </w:rPr>
              <w:t>.09.2022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2071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312"/>
              <w:rPr>
                <w:sz w:val="23"/>
              </w:rPr>
            </w:pPr>
            <w:r>
              <w:rPr>
                <w:sz w:val="23"/>
              </w:rPr>
              <w:t>Временные представления.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Упорядочивание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по времени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(«раньше», «позже») на основе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информации, полученной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рисункам.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Раньше.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Позже.</w:t>
            </w:r>
          </w:p>
          <w:p w:rsidR="002D306B" w:rsidRDefault="002D306B" w:rsidP="00AB7AA0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Сначала.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Потом.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05</w:t>
            </w:r>
            <w:r w:rsidR="002D306B">
              <w:rPr>
                <w:sz w:val="23"/>
              </w:rPr>
              <w:t>.09.2022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Сравнение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без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измерения: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выше</w:t>
            </w:r>
          </w:p>
          <w:p w:rsidR="002D306B" w:rsidRDefault="002D306B" w:rsidP="002D306B">
            <w:pPr>
              <w:pStyle w:val="TableParagraph"/>
              <w:numPr>
                <w:ilvl w:val="0"/>
                <w:numId w:val="10"/>
              </w:numPr>
              <w:tabs>
                <w:tab w:val="left" w:pos="362"/>
              </w:tabs>
              <w:spacing w:before="58"/>
              <w:ind w:left="361"/>
              <w:rPr>
                <w:sz w:val="23"/>
              </w:rPr>
            </w:pPr>
            <w:r>
              <w:rPr>
                <w:sz w:val="23"/>
              </w:rPr>
              <w:t>ниже,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шире —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уже, длиннее</w:t>
            </w:r>
          </w:p>
          <w:p w:rsidR="002D306B" w:rsidRDefault="002D306B" w:rsidP="002D306B">
            <w:pPr>
              <w:pStyle w:val="TableParagraph"/>
              <w:numPr>
                <w:ilvl w:val="0"/>
                <w:numId w:val="10"/>
              </w:numPr>
              <w:tabs>
                <w:tab w:val="left" w:pos="362"/>
              </w:tabs>
              <w:spacing w:before="59" w:line="292" w:lineRule="auto"/>
              <w:ind w:right="442" w:firstLine="0"/>
              <w:rPr>
                <w:sz w:val="23"/>
              </w:rPr>
            </w:pPr>
            <w:r>
              <w:rPr>
                <w:sz w:val="23"/>
              </w:rPr>
              <w:t>короче, старше — моложе,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тяжелее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— легче.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06</w:t>
            </w:r>
            <w:r w:rsidR="002D306B">
              <w:rPr>
                <w:sz w:val="23"/>
              </w:rPr>
              <w:t>.09.2022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27"/>
              <w:rPr>
                <w:sz w:val="23"/>
              </w:rPr>
            </w:pPr>
            <w:r>
              <w:rPr>
                <w:sz w:val="23"/>
              </w:rPr>
              <w:t>Порядковый номер объекта при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заданном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порядке счёта.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08</w:t>
            </w:r>
            <w:r w:rsidR="002D306B">
              <w:rPr>
                <w:sz w:val="23"/>
              </w:rPr>
              <w:t>.09.2022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78"/>
              <w:rPr>
                <w:sz w:val="23"/>
              </w:rPr>
            </w:pPr>
            <w:r>
              <w:rPr>
                <w:sz w:val="23"/>
              </w:rPr>
              <w:t>Сравнение чисел, сравнение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групп предметов по количеству: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больше,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меньше,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столько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же.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09</w:t>
            </w:r>
            <w:r w:rsidR="002D306B">
              <w:rPr>
                <w:sz w:val="23"/>
              </w:rPr>
              <w:t>.09.2022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10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77"/>
              <w:rPr>
                <w:sz w:val="23"/>
              </w:rPr>
            </w:pPr>
            <w:r>
              <w:rPr>
                <w:sz w:val="23"/>
              </w:rPr>
              <w:t xml:space="preserve">Понятия </w:t>
            </w:r>
            <w:proofErr w:type="gramStart"/>
            <w:r>
              <w:rPr>
                <w:sz w:val="23"/>
              </w:rPr>
              <w:t>на сколько</w:t>
            </w:r>
            <w:proofErr w:type="gramEnd"/>
            <w:r>
              <w:rPr>
                <w:sz w:val="23"/>
              </w:rPr>
              <w:t xml:space="preserve"> больше, 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сколько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меньше.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12</w:t>
            </w:r>
            <w:r w:rsidR="002D306B">
              <w:rPr>
                <w:sz w:val="23"/>
              </w:rPr>
              <w:t>.09.2022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98"/>
              <w:rPr>
                <w:sz w:val="23"/>
              </w:rPr>
            </w:pPr>
            <w:proofErr w:type="gramStart"/>
            <w:r>
              <w:rPr>
                <w:sz w:val="23"/>
              </w:rPr>
              <w:t>На сколько</w:t>
            </w:r>
            <w:proofErr w:type="gramEnd"/>
            <w:r>
              <w:rPr>
                <w:sz w:val="23"/>
              </w:rPr>
              <w:t xml:space="preserve"> больше, на сколько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меньше.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13</w:t>
            </w:r>
            <w:r w:rsidR="002D306B">
              <w:rPr>
                <w:sz w:val="23"/>
              </w:rPr>
              <w:t>.09.2022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22"/>
              <w:rPr>
                <w:sz w:val="23"/>
              </w:rPr>
            </w:pPr>
            <w:r>
              <w:rPr>
                <w:sz w:val="23"/>
              </w:rPr>
              <w:t>.Повторение и обобщение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изученного</w:t>
            </w:r>
            <w:proofErr w:type="gramEnd"/>
            <w:r>
              <w:rPr>
                <w:sz w:val="23"/>
              </w:rPr>
              <w:t xml:space="preserve"> по теме «Подготовка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изучению чисел»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15</w:t>
            </w:r>
            <w:r w:rsidR="002D306B">
              <w:rPr>
                <w:sz w:val="23"/>
              </w:rPr>
              <w:t>.09.2022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10.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658"/>
              <w:rPr>
                <w:sz w:val="23"/>
              </w:rPr>
            </w:pPr>
            <w:r>
              <w:rPr>
                <w:sz w:val="23"/>
              </w:rPr>
              <w:t>Сбор данных об объекте 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образцу. Характеристики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объекта,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группы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объектов.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16</w:t>
            </w:r>
            <w:r w:rsidR="002D306B">
              <w:rPr>
                <w:sz w:val="23"/>
              </w:rPr>
              <w:t>.09.2022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2D306B" w:rsidRDefault="002D306B" w:rsidP="002D306B">
      <w:pPr>
        <w:spacing w:line="292" w:lineRule="auto"/>
        <w:rPr>
          <w:sz w:val="23"/>
        </w:rPr>
        <w:sectPr w:rsidR="002D306B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469"/>
        <w:gridCol w:w="702"/>
        <w:gridCol w:w="1555"/>
        <w:gridCol w:w="1601"/>
        <w:gridCol w:w="1186"/>
        <w:gridCol w:w="1578"/>
      </w:tblGrid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11.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47"/>
              <w:rPr>
                <w:sz w:val="23"/>
              </w:rPr>
            </w:pPr>
            <w:r>
              <w:rPr>
                <w:sz w:val="23"/>
              </w:rPr>
              <w:t>Группировка объектов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заданному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признаку</w:t>
            </w:r>
            <w:proofErr w:type="gramStart"/>
            <w:r>
              <w:rPr>
                <w:sz w:val="23"/>
              </w:rPr>
              <w:t>.С</w:t>
            </w:r>
            <w:proofErr w:type="gramEnd"/>
            <w:r>
              <w:rPr>
                <w:sz w:val="23"/>
              </w:rPr>
              <w:t>оста</w:t>
            </w:r>
            <w:bookmarkStart w:id="0" w:name="_GoBack"/>
            <w:bookmarkEnd w:id="0"/>
            <w:r>
              <w:rPr>
                <w:sz w:val="23"/>
              </w:rPr>
              <w:t>вление,выделение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части,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сравнение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19</w:t>
            </w:r>
            <w:r w:rsidR="002D306B">
              <w:rPr>
                <w:sz w:val="23"/>
              </w:rPr>
              <w:t>.09.2022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10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2D306B" w:rsidTr="00AB7AA0">
        <w:trPr>
          <w:trHeight w:val="2394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12.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27"/>
              <w:rPr>
                <w:sz w:val="23"/>
              </w:rPr>
            </w:pPr>
            <w:r>
              <w:rPr>
                <w:sz w:val="23"/>
              </w:rPr>
              <w:t>Верные (истинные)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неверные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(ложные) предложения,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составленные относительно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заданного набора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математических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объектов.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847"/>
              <w:rPr>
                <w:sz w:val="23"/>
              </w:rPr>
            </w:pPr>
            <w:r>
              <w:rPr>
                <w:sz w:val="23"/>
              </w:rPr>
              <w:t>Сравнение групп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предметов</w:t>
            </w:r>
            <w:proofErr w:type="gramStart"/>
            <w:r>
              <w:rPr>
                <w:sz w:val="23"/>
              </w:rPr>
              <w:t>.З</w:t>
            </w:r>
            <w:proofErr w:type="gramEnd"/>
            <w:r>
              <w:rPr>
                <w:sz w:val="23"/>
              </w:rPr>
              <w:t>наки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"="и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"#"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 w:rsidR="002D306B">
              <w:rPr>
                <w:sz w:val="23"/>
              </w:rPr>
              <w:t>.09.2022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13.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Точки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 линии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22</w:t>
            </w:r>
            <w:r w:rsidR="002D306B">
              <w:rPr>
                <w:sz w:val="23"/>
              </w:rPr>
              <w:t>.09.2022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14.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684"/>
              <w:rPr>
                <w:sz w:val="23"/>
              </w:rPr>
            </w:pPr>
            <w:r>
              <w:rPr>
                <w:sz w:val="23"/>
              </w:rPr>
              <w:t>Расположение предметов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объектов на плоскости,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пространстве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23</w:t>
            </w:r>
            <w:r w:rsidR="002D306B">
              <w:rPr>
                <w:sz w:val="23"/>
              </w:rPr>
              <w:t>.09.2022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15.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08"/>
              <w:rPr>
                <w:sz w:val="23"/>
              </w:rPr>
            </w:pPr>
            <w:r>
              <w:rPr>
                <w:sz w:val="23"/>
              </w:rPr>
              <w:t>Комбинированная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диагностическая работа по теме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"Свойства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предметов"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26</w:t>
            </w:r>
            <w:r w:rsidR="002D306B">
              <w:rPr>
                <w:sz w:val="23"/>
              </w:rPr>
              <w:t>.09.2022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196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16.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37"/>
              <w:rPr>
                <w:sz w:val="23"/>
              </w:rPr>
            </w:pPr>
            <w:r>
              <w:rPr>
                <w:sz w:val="23"/>
              </w:rPr>
              <w:t>Чтение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запись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чисел от</w:t>
            </w:r>
            <w:proofErr w:type="gramStart"/>
            <w:r>
              <w:rPr>
                <w:sz w:val="23"/>
              </w:rPr>
              <w:t>1</w:t>
            </w:r>
            <w:proofErr w:type="gram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до 10.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Много.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Один. Письмо цифры 1.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27</w:t>
            </w:r>
            <w:r w:rsidR="002D306B">
              <w:rPr>
                <w:sz w:val="23"/>
              </w:rPr>
              <w:t>.09.2022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17.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Числа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1, 2. Письмо цифры 2.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29</w:t>
            </w:r>
            <w:r w:rsidR="002D306B">
              <w:rPr>
                <w:sz w:val="23"/>
              </w:rPr>
              <w:t>.09.2022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18.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Число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3. Письмо цифры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3.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30.</w:t>
            </w:r>
            <w:r w:rsidR="002D306B">
              <w:rPr>
                <w:sz w:val="23"/>
              </w:rPr>
              <w:t>0</w:t>
            </w:r>
            <w:r>
              <w:rPr>
                <w:sz w:val="23"/>
              </w:rPr>
              <w:t>9</w:t>
            </w:r>
            <w:r w:rsidR="002D306B">
              <w:rPr>
                <w:sz w:val="23"/>
              </w:rPr>
              <w:t>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19.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Число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4. Письмо цифры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4.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03</w:t>
            </w:r>
            <w:r w:rsidR="002D306B">
              <w:rPr>
                <w:sz w:val="23"/>
              </w:rPr>
              <w:t>.10.2022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20.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.Число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5 Письмо цифры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5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04</w:t>
            </w:r>
            <w:r w:rsidR="002D306B">
              <w:rPr>
                <w:sz w:val="23"/>
              </w:rPr>
              <w:t>.10.2022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21.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Число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6. Письмо цифры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6.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06</w:t>
            </w:r>
            <w:r w:rsidR="002D306B">
              <w:rPr>
                <w:sz w:val="23"/>
              </w:rPr>
              <w:t>.10.2022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22.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Число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7. Письмо цифры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7.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07</w:t>
            </w:r>
            <w:r w:rsidR="002D306B">
              <w:rPr>
                <w:sz w:val="23"/>
              </w:rPr>
              <w:t>.10.2022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23.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Число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8. Письмо цифры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8.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10</w:t>
            </w:r>
            <w:r w:rsidR="002D306B">
              <w:rPr>
                <w:sz w:val="23"/>
              </w:rPr>
              <w:t>.10.2022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24.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Число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9.Письмо цифры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9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11</w:t>
            </w:r>
            <w:r w:rsidR="002D306B">
              <w:rPr>
                <w:sz w:val="23"/>
              </w:rPr>
              <w:t>.10.2022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25.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Число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10. Письмо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цифры 10.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13</w:t>
            </w:r>
            <w:r w:rsidR="002D306B">
              <w:rPr>
                <w:sz w:val="23"/>
              </w:rPr>
              <w:t>.10.2022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2D306B" w:rsidRDefault="002D306B" w:rsidP="002D306B">
      <w:pPr>
        <w:spacing w:line="292" w:lineRule="auto"/>
        <w:rPr>
          <w:sz w:val="23"/>
        </w:rPr>
        <w:sectPr w:rsidR="002D306B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469"/>
        <w:gridCol w:w="702"/>
        <w:gridCol w:w="1555"/>
        <w:gridCol w:w="1601"/>
        <w:gridCol w:w="1186"/>
        <w:gridCol w:w="1578"/>
      </w:tblGrid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26.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08"/>
              <w:rPr>
                <w:sz w:val="23"/>
              </w:rPr>
            </w:pPr>
            <w:r>
              <w:rPr>
                <w:sz w:val="23"/>
              </w:rPr>
              <w:t>Комбинированная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диагностическая работа по теме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"Числа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proofErr w:type="gramStart"/>
            <w:r>
              <w:rPr>
                <w:sz w:val="23"/>
              </w:rPr>
              <w:t>1</w:t>
            </w:r>
            <w:proofErr w:type="gramEnd"/>
            <w:r>
              <w:rPr>
                <w:sz w:val="23"/>
              </w:rPr>
              <w:t xml:space="preserve"> до 10"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14</w:t>
            </w:r>
            <w:r w:rsidR="002D306B">
              <w:rPr>
                <w:sz w:val="23"/>
              </w:rPr>
              <w:t>.10.2022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196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27.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65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20.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Вычисления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</w:t>
            </w:r>
            <w:proofErr w:type="gramEnd"/>
          </w:p>
          <w:p w:rsidR="002D306B" w:rsidRDefault="002D306B" w:rsidP="00AB7AA0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+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1, </w:t>
            </w:r>
            <w:proofErr w:type="gramStart"/>
            <w:r>
              <w:rPr>
                <w:sz w:val="23"/>
              </w:rPr>
              <w:t>п</w:t>
            </w:r>
            <w:proofErr w:type="gramEnd"/>
            <w:r>
              <w:rPr>
                <w:sz w:val="23"/>
              </w:rPr>
              <w:t xml:space="preserve"> -1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AB7AA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  <w:r w:rsidR="00CD6670">
              <w:rPr>
                <w:sz w:val="23"/>
              </w:rPr>
              <w:t>7</w:t>
            </w:r>
            <w:r w:rsidR="002D306B">
              <w:rPr>
                <w:sz w:val="23"/>
              </w:rPr>
              <w:t>.10.2022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28.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65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20.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Вычисления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</w:t>
            </w:r>
            <w:proofErr w:type="gramEnd"/>
          </w:p>
          <w:p w:rsidR="002D306B" w:rsidRDefault="002D306B" w:rsidP="00AB7AA0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+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2, </w:t>
            </w:r>
            <w:proofErr w:type="gramStart"/>
            <w:r>
              <w:rPr>
                <w:sz w:val="23"/>
              </w:rPr>
              <w:t>п</w:t>
            </w:r>
            <w:proofErr w:type="gramEnd"/>
            <w:r>
              <w:rPr>
                <w:sz w:val="23"/>
              </w:rPr>
              <w:t xml:space="preserve"> -2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CD667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18</w:t>
            </w:r>
            <w:r w:rsidR="002D306B">
              <w:rPr>
                <w:sz w:val="23"/>
              </w:rPr>
              <w:t>.10.2022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29.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65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20.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Вычисления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</w:t>
            </w:r>
            <w:proofErr w:type="gramEnd"/>
          </w:p>
          <w:p w:rsidR="002D306B" w:rsidRDefault="002D306B" w:rsidP="00AB7AA0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+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3, </w:t>
            </w:r>
            <w:proofErr w:type="gramStart"/>
            <w:r>
              <w:rPr>
                <w:sz w:val="23"/>
              </w:rPr>
              <w:t>п</w:t>
            </w:r>
            <w:proofErr w:type="gramEnd"/>
            <w:r>
              <w:rPr>
                <w:sz w:val="23"/>
              </w:rPr>
              <w:t xml:space="preserve"> -3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86" w:type="dxa"/>
          </w:tcPr>
          <w:p w:rsidR="002D306B" w:rsidRDefault="00CD667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 w:rsidR="002D306B">
              <w:rPr>
                <w:sz w:val="23"/>
              </w:rPr>
              <w:t>.10.2022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10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30.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65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20.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Вычисления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</w:t>
            </w:r>
            <w:proofErr w:type="gramEnd"/>
          </w:p>
          <w:p w:rsidR="002D306B" w:rsidRDefault="002D306B" w:rsidP="00AB7AA0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+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4, </w:t>
            </w:r>
            <w:proofErr w:type="gramStart"/>
            <w:r>
              <w:rPr>
                <w:sz w:val="23"/>
              </w:rPr>
              <w:t>п</w:t>
            </w:r>
            <w:proofErr w:type="gramEnd"/>
            <w:r>
              <w:rPr>
                <w:sz w:val="23"/>
              </w:rPr>
              <w:t xml:space="preserve"> -4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CD667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21</w:t>
            </w:r>
            <w:r w:rsidR="002D306B">
              <w:rPr>
                <w:sz w:val="23"/>
              </w:rPr>
              <w:t>.10.2022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31.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69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 20. Сложение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вычитание </w:t>
            </w:r>
            <w:proofErr w:type="gramStart"/>
            <w:r>
              <w:rPr>
                <w:sz w:val="23"/>
              </w:rPr>
              <w:t>вида</w:t>
            </w:r>
            <w:proofErr w:type="gramEnd"/>
            <w:r>
              <w:rPr>
                <w:sz w:val="23"/>
              </w:rPr>
              <w:t xml:space="preserve"> а + 5, а + 6, а + 7,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а +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8, а +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9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CD667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24</w:t>
            </w:r>
            <w:r w:rsidR="002D306B">
              <w:rPr>
                <w:sz w:val="23"/>
              </w:rPr>
              <w:t>.10.2022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32.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78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20.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Вычитание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—</w:t>
            </w:r>
          </w:p>
          <w:p w:rsidR="002D306B" w:rsidRDefault="002D306B" w:rsidP="00AB7AA0">
            <w:pPr>
              <w:pStyle w:val="TableParagraph"/>
              <w:tabs>
                <w:tab w:val="left" w:pos="534"/>
              </w:tabs>
              <w:spacing w:before="0"/>
              <w:rPr>
                <w:sz w:val="23"/>
              </w:rPr>
            </w:pPr>
            <w:r>
              <w:rPr>
                <w:sz w:val="23"/>
              </w:rPr>
              <w:t>6</w:t>
            </w:r>
            <w:r>
              <w:rPr>
                <w:sz w:val="23"/>
              </w:rPr>
              <w:tab/>
            </w:r>
            <w:proofErr w:type="gramStart"/>
            <w:r>
              <w:rPr>
                <w:sz w:val="23"/>
              </w:rPr>
              <w:t>п</w:t>
            </w:r>
            <w:proofErr w:type="gramEnd"/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CD667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25</w:t>
            </w:r>
            <w:r w:rsidR="002D306B">
              <w:rPr>
                <w:sz w:val="23"/>
              </w:rPr>
              <w:t>.10.2022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33.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93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20.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Вычитание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7</w:t>
            </w:r>
          </w:p>
          <w:p w:rsidR="002D306B" w:rsidRDefault="002D306B" w:rsidP="00AB7AA0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— </w:t>
            </w:r>
            <w:proofErr w:type="gramStart"/>
            <w:r>
              <w:rPr>
                <w:sz w:val="23"/>
              </w:rPr>
              <w:t>п</w:t>
            </w:r>
            <w:proofErr w:type="gramEnd"/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CD667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27</w:t>
            </w:r>
            <w:r w:rsidR="002D306B">
              <w:rPr>
                <w:sz w:val="23"/>
              </w:rPr>
              <w:t>.10.2022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34.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78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20.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Вычитание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—</w:t>
            </w:r>
          </w:p>
          <w:p w:rsidR="002D306B" w:rsidRDefault="002D306B" w:rsidP="00AB7AA0">
            <w:pPr>
              <w:pStyle w:val="TableParagraph"/>
              <w:tabs>
                <w:tab w:val="left" w:pos="534"/>
              </w:tabs>
              <w:spacing w:before="0"/>
              <w:rPr>
                <w:sz w:val="23"/>
              </w:rPr>
            </w:pPr>
            <w:r>
              <w:rPr>
                <w:sz w:val="23"/>
              </w:rPr>
              <w:t>8</w:t>
            </w:r>
            <w:r>
              <w:rPr>
                <w:sz w:val="23"/>
              </w:rPr>
              <w:tab/>
            </w:r>
            <w:proofErr w:type="gramStart"/>
            <w:r>
              <w:rPr>
                <w:sz w:val="23"/>
              </w:rPr>
              <w:t>п</w:t>
            </w:r>
            <w:proofErr w:type="gramEnd"/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CD667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28.10</w:t>
            </w:r>
            <w:r w:rsidR="002D306B">
              <w:rPr>
                <w:sz w:val="23"/>
              </w:rPr>
              <w:t>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35.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93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20.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Вычитание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9</w:t>
            </w:r>
          </w:p>
          <w:p w:rsidR="002D306B" w:rsidRDefault="002D306B" w:rsidP="00AB7AA0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— </w:t>
            </w:r>
            <w:proofErr w:type="gramStart"/>
            <w:r>
              <w:rPr>
                <w:sz w:val="23"/>
              </w:rPr>
              <w:t>п</w:t>
            </w:r>
            <w:proofErr w:type="gramEnd"/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61539D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07</w:t>
            </w:r>
            <w:r w:rsidR="002D306B">
              <w:rPr>
                <w:sz w:val="23"/>
              </w:rPr>
              <w:t>.11.2022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36.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78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20.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Вычитание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10</w:t>
            </w:r>
          </w:p>
          <w:p w:rsidR="002D306B" w:rsidRDefault="002D306B" w:rsidP="00AB7AA0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— </w:t>
            </w:r>
            <w:proofErr w:type="gramStart"/>
            <w:r>
              <w:rPr>
                <w:sz w:val="23"/>
              </w:rPr>
              <w:t>п</w:t>
            </w:r>
            <w:proofErr w:type="gramEnd"/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61539D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08</w:t>
            </w:r>
            <w:r w:rsidR="002D306B">
              <w:rPr>
                <w:sz w:val="23"/>
              </w:rPr>
              <w:t>.11.2022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644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37.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4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 20. Сложение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однозначных чисел с переходом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десяток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вида </w:t>
            </w:r>
            <w:proofErr w:type="gramStart"/>
            <w:r>
              <w:rPr>
                <w:sz w:val="23"/>
              </w:rPr>
              <w:t>п</w:t>
            </w:r>
            <w:proofErr w:type="gram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+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2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61539D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10</w:t>
            </w:r>
            <w:r w:rsidR="002D306B">
              <w:rPr>
                <w:sz w:val="23"/>
              </w:rPr>
              <w:t>.11.2022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2D306B" w:rsidRDefault="002D306B" w:rsidP="002D306B">
      <w:pPr>
        <w:spacing w:line="292" w:lineRule="auto"/>
        <w:rPr>
          <w:sz w:val="23"/>
        </w:rPr>
        <w:sectPr w:rsidR="002D306B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469"/>
        <w:gridCol w:w="702"/>
        <w:gridCol w:w="1555"/>
        <w:gridCol w:w="1601"/>
        <w:gridCol w:w="1186"/>
        <w:gridCol w:w="1578"/>
      </w:tblGrid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38.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4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 20. Сложение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однозначных чисел с переходом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десяток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вида </w:t>
            </w:r>
            <w:proofErr w:type="gramStart"/>
            <w:r>
              <w:rPr>
                <w:sz w:val="23"/>
              </w:rPr>
              <w:t>п</w:t>
            </w:r>
            <w:proofErr w:type="gram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+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3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61539D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11</w:t>
            </w:r>
            <w:r w:rsidR="002D306B">
              <w:rPr>
                <w:sz w:val="23"/>
              </w:rPr>
              <w:t>.11.2022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196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39.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4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 20. Сложение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однозначных чисел с переходом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десяток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вида </w:t>
            </w:r>
            <w:proofErr w:type="gramStart"/>
            <w:r>
              <w:rPr>
                <w:sz w:val="23"/>
              </w:rPr>
              <w:t>п</w:t>
            </w:r>
            <w:proofErr w:type="gram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+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4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61539D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14</w:t>
            </w:r>
            <w:r w:rsidR="002D306B">
              <w:rPr>
                <w:sz w:val="23"/>
              </w:rPr>
              <w:t>.11.2022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40.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4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 20. Сложение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однозначных чисел с переходом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десяток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вида </w:t>
            </w:r>
            <w:proofErr w:type="gramStart"/>
            <w:r>
              <w:rPr>
                <w:sz w:val="23"/>
              </w:rPr>
              <w:t>п</w:t>
            </w:r>
            <w:proofErr w:type="gramEnd"/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61539D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15</w:t>
            </w:r>
            <w:r w:rsidR="002D306B">
              <w:rPr>
                <w:sz w:val="23"/>
              </w:rPr>
              <w:t>.11.2022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41.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4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 20. Сложение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однозначных чисел с переходом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десяток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вида </w:t>
            </w:r>
            <w:proofErr w:type="gramStart"/>
            <w:r>
              <w:rPr>
                <w:sz w:val="23"/>
              </w:rPr>
              <w:t>п</w:t>
            </w:r>
            <w:proofErr w:type="gram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+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6,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а +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7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61539D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17</w:t>
            </w:r>
            <w:r w:rsidR="002D306B">
              <w:rPr>
                <w:sz w:val="23"/>
              </w:rPr>
              <w:t>.11.2022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748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42.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4"/>
              <w:rPr>
                <w:sz w:val="23"/>
              </w:rPr>
            </w:pPr>
            <w:r>
              <w:rPr>
                <w:sz w:val="23"/>
              </w:rPr>
              <w:t>Арифметические действия.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 20. Сложение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однозначных чисел с переходом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десяток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</w:t>
            </w:r>
            <w:proofErr w:type="gramEnd"/>
            <w:r>
              <w:rPr>
                <w:sz w:val="23"/>
              </w:rPr>
              <w:t xml:space="preserve"> +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8,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 +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9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61539D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18</w:t>
            </w:r>
            <w:r w:rsidR="002D306B">
              <w:rPr>
                <w:sz w:val="23"/>
              </w:rPr>
              <w:t>.11.2022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43.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27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 20. Вычитание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переходом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десяток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11</w:t>
            </w:r>
          </w:p>
          <w:p w:rsidR="002D306B" w:rsidRDefault="002D306B" w:rsidP="00AB7AA0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-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61539D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21</w:t>
            </w:r>
            <w:r w:rsidR="002D306B">
              <w:rPr>
                <w:sz w:val="23"/>
              </w:rPr>
              <w:t>.11.2022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44.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27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 20. Вычитание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переходом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десяток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12</w:t>
            </w:r>
          </w:p>
          <w:p w:rsidR="002D306B" w:rsidRDefault="002D306B" w:rsidP="00AB7AA0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- </w:t>
            </w:r>
            <w:proofErr w:type="gramStart"/>
            <w:r>
              <w:rPr>
                <w:sz w:val="23"/>
              </w:rPr>
              <w:t>п</w:t>
            </w:r>
            <w:proofErr w:type="gramEnd"/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61539D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22</w:t>
            </w:r>
            <w:r w:rsidR="002D306B">
              <w:rPr>
                <w:sz w:val="23"/>
              </w:rPr>
              <w:t>.11.2022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45.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27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 20. Вычитание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переходом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десяток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13</w:t>
            </w:r>
          </w:p>
          <w:p w:rsidR="002D306B" w:rsidRDefault="002D306B" w:rsidP="00AB7AA0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- </w:t>
            </w:r>
            <w:proofErr w:type="gramStart"/>
            <w:r>
              <w:rPr>
                <w:sz w:val="23"/>
              </w:rPr>
              <w:t>п</w:t>
            </w:r>
            <w:proofErr w:type="gramEnd"/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  <w:r w:rsidR="0061539D">
              <w:rPr>
                <w:sz w:val="23"/>
              </w:rPr>
              <w:t>4</w:t>
            </w:r>
            <w:r>
              <w:rPr>
                <w:sz w:val="23"/>
              </w:rPr>
              <w:t>.11.2022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57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46.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27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 20. Вычитание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переходом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десяток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14</w:t>
            </w:r>
          </w:p>
          <w:p w:rsidR="002D306B" w:rsidRDefault="002D306B" w:rsidP="00AB7AA0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- </w:t>
            </w:r>
            <w:proofErr w:type="gramStart"/>
            <w:r>
              <w:rPr>
                <w:sz w:val="23"/>
              </w:rPr>
              <w:t>п</w:t>
            </w:r>
            <w:proofErr w:type="gramEnd"/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61539D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25</w:t>
            </w:r>
            <w:r w:rsidR="002D306B">
              <w:rPr>
                <w:sz w:val="23"/>
              </w:rPr>
              <w:t>.11.2022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47.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27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 20. Вычитание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переходом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десяток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15</w:t>
            </w:r>
          </w:p>
          <w:p w:rsidR="002D306B" w:rsidRDefault="002D306B" w:rsidP="00AB7AA0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- </w:t>
            </w:r>
            <w:proofErr w:type="gramStart"/>
            <w:r>
              <w:rPr>
                <w:sz w:val="23"/>
              </w:rPr>
              <w:t>п</w:t>
            </w:r>
            <w:proofErr w:type="gramEnd"/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61539D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28</w:t>
            </w:r>
            <w:r w:rsidR="002D306B">
              <w:rPr>
                <w:sz w:val="23"/>
              </w:rPr>
              <w:t>.11.2022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2D306B" w:rsidRDefault="002D306B" w:rsidP="002D306B">
      <w:pPr>
        <w:spacing w:line="292" w:lineRule="auto"/>
        <w:rPr>
          <w:sz w:val="23"/>
        </w:rPr>
        <w:sectPr w:rsidR="002D306B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469"/>
        <w:gridCol w:w="702"/>
        <w:gridCol w:w="1555"/>
        <w:gridCol w:w="1601"/>
        <w:gridCol w:w="1186"/>
        <w:gridCol w:w="1578"/>
      </w:tblGrid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48.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27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 20. Вычитание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переходом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десяток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16</w:t>
            </w:r>
          </w:p>
          <w:p w:rsidR="002D306B" w:rsidRDefault="002D306B" w:rsidP="00AB7AA0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- </w:t>
            </w:r>
            <w:proofErr w:type="gramStart"/>
            <w:r>
              <w:rPr>
                <w:sz w:val="23"/>
              </w:rPr>
              <w:t>п</w:t>
            </w:r>
            <w:proofErr w:type="gramEnd"/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61539D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29</w:t>
            </w:r>
            <w:r w:rsidR="002D306B">
              <w:rPr>
                <w:sz w:val="23"/>
              </w:rPr>
              <w:t>.11.2022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49.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27"/>
              <w:rPr>
                <w:sz w:val="23"/>
              </w:rPr>
            </w:pPr>
            <w:r>
              <w:rPr>
                <w:sz w:val="23"/>
              </w:rPr>
              <w:t>Сложение и вычитание чисел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пределах 20. Вычитание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переходом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десяток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17</w:t>
            </w:r>
          </w:p>
          <w:p w:rsidR="002D306B" w:rsidRDefault="002D306B" w:rsidP="00AB7AA0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 xml:space="preserve">- </w:t>
            </w:r>
            <w:proofErr w:type="gramStart"/>
            <w:r>
              <w:rPr>
                <w:sz w:val="23"/>
              </w:rPr>
              <w:t>п</w:t>
            </w:r>
            <w:proofErr w:type="gramEnd"/>
            <w:r>
              <w:rPr>
                <w:sz w:val="23"/>
              </w:rPr>
              <w:t>, 18 -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01</w:t>
            </w:r>
            <w:r w:rsidR="002D306B">
              <w:rPr>
                <w:sz w:val="23"/>
              </w:rPr>
              <w:t>.12.2022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50.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84"/>
              <w:rPr>
                <w:sz w:val="23"/>
              </w:rPr>
            </w:pPr>
            <w:r>
              <w:rPr>
                <w:sz w:val="23"/>
              </w:rPr>
              <w:t>Названия компонентов действий,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пез</w:t>
            </w:r>
            <w:proofErr w:type="gramStart"/>
            <w:r>
              <w:rPr>
                <w:sz w:val="23"/>
              </w:rPr>
              <w:t>v</w:t>
            </w:r>
            <w:proofErr w:type="gramEnd"/>
            <w:r>
              <w:rPr>
                <w:sz w:val="23"/>
              </w:rPr>
              <w:t>льтатов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вействия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сложения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02</w:t>
            </w:r>
            <w:r w:rsidR="002D306B">
              <w:rPr>
                <w:sz w:val="23"/>
              </w:rPr>
              <w:t>.12.2022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51.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84"/>
              <w:rPr>
                <w:sz w:val="23"/>
              </w:rPr>
            </w:pPr>
            <w:r>
              <w:rPr>
                <w:sz w:val="23"/>
              </w:rPr>
              <w:t>Названия компонентов действий,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действия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вычитания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05</w:t>
            </w:r>
            <w:r w:rsidR="002D306B">
              <w:rPr>
                <w:sz w:val="23"/>
              </w:rPr>
              <w:t>.12.2022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52.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62"/>
              <w:jc w:val="both"/>
              <w:rPr>
                <w:sz w:val="23"/>
              </w:rPr>
            </w:pPr>
            <w:r>
              <w:rPr>
                <w:sz w:val="23"/>
              </w:rPr>
              <w:t>Названия компонентов действий,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результатов действий сложения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вычитания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06</w:t>
            </w:r>
            <w:r w:rsidR="002D306B">
              <w:rPr>
                <w:sz w:val="23"/>
              </w:rPr>
              <w:t>.12.2022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53.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598"/>
              <w:rPr>
                <w:sz w:val="23"/>
              </w:rPr>
            </w:pPr>
            <w:r>
              <w:rPr>
                <w:sz w:val="23"/>
              </w:rPr>
              <w:t>Таблица сложения. Таблица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 пределах 10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08</w:t>
            </w:r>
            <w:r w:rsidR="002D306B">
              <w:rPr>
                <w:sz w:val="23"/>
              </w:rPr>
              <w:t>.12.2022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196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54.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404"/>
              <w:rPr>
                <w:sz w:val="23"/>
              </w:rPr>
            </w:pPr>
            <w:r>
              <w:rPr>
                <w:sz w:val="23"/>
              </w:rPr>
              <w:t>Таблица сложения. Таблица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сложения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пределах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20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09</w:t>
            </w:r>
            <w:r w:rsidR="002D306B">
              <w:rPr>
                <w:sz w:val="23"/>
              </w:rPr>
              <w:t>.12.2022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55.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607"/>
              <w:rPr>
                <w:sz w:val="23"/>
              </w:rPr>
            </w:pPr>
            <w:r>
              <w:rPr>
                <w:sz w:val="23"/>
              </w:rPr>
              <w:t>Переместительное свойство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сложения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12</w:t>
            </w:r>
            <w:r w:rsidR="002D306B">
              <w:rPr>
                <w:sz w:val="23"/>
              </w:rPr>
              <w:t>.12.2022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56.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829" w:firstLine="57"/>
              <w:rPr>
                <w:sz w:val="23"/>
              </w:rPr>
            </w:pPr>
            <w:r>
              <w:rPr>
                <w:sz w:val="23"/>
              </w:rPr>
              <w:t>Вычитание как действие,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обратное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сложению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13</w:t>
            </w:r>
            <w:r w:rsidR="002D306B">
              <w:rPr>
                <w:sz w:val="23"/>
              </w:rPr>
              <w:t>.12.2022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57.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Неизвестное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слагаемое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15</w:t>
            </w:r>
            <w:r w:rsidR="002D306B">
              <w:rPr>
                <w:sz w:val="23"/>
              </w:rPr>
              <w:t>.12.2022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58.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125"/>
              <w:rPr>
                <w:sz w:val="23"/>
              </w:rPr>
            </w:pPr>
            <w:r>
              <w:rPr>
                <w:sz w:val="23"/>
              </w:rPr>
              <w:t>Сложение одинаковых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слагаемых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16</w:t>
            </w:r>
            <w:r w:rsidR="002D306B">
              <w:rPr>
                <w:sz w:val="23"/>
              </w:rPr>
              <w:t>.12.2022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59.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Счёт по 2, по 3, по 5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19</w:t>
            </w:r>
            <w:r w:rsidR="002D306B">
              <w:rPr>
                <w:sz w:val="23"/>
              </w:rPr>
              <w:t>.12.2022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60.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Прибавление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вычитание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нуля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 w:rsidR="002D306B">
              <w:rPr>
                <w:sz w:val="23"/>
              </w:rPr>
              <w:t>.12.2022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49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61.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331"/>
              <w:rPr>
                <w:sz w:val="23"/>
              </w:rPr>
            </w:pPr>
            <w:r>
              <w:rPr>
                <w:sz w:val="23"/>
              </w:rPr>
              <w:t>Вычитание чисел без перехода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через десяток. Обобщение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систематизация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22</w:t>
            </w:r>
            <w:r w:rsidR="002D306B">
              <w:rPr>
                <w:sz w:val="23"/>
              </w:rPr>
              <w:t>.12.2022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196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62.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331"/>
              <w:rPr>
                <w:sz w:val="23"/>
              </w:rPr>
            </w:pPr>
            <w:r>
              <w:rPr>
                <w:sz w:val="23"/>
              </w:rPr>
              <w:t>Вычитание чисел без перехода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через десяток. Обобщение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систематизация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23</w:t>
            </w:r>
            <w:r w:rsidR="002D306B">
              <w:rPr>
                <w:sz w:val="23"/>
              </w:rPr>
              <w:t>.12.2022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63.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486"/>
              <w:rPr>
                <w:sz w:val="23"/>
              </w:rPr>
            </w:pPr>
            <w:r>
              <w:rPr>
                <w:sz w:val="23"/>
              </w:rPr>
              <w:t>Сложение чисел с переходом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через десяток. Общий приём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сложения с переходом через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десяток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26</w:t>
            </w:r>
            <w:r w:rsidR="002D306B">
              <w:rPr>
                <w:sz w:val="23"/>
              </w:rPr>
              <w:t>.12.2022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2D306B" w:rsidRDefault="002D306B" w:rsidP="002D306B">
      <w:pPr>
        <w:spacing w:line="292" w:lineRule="auto"/>
        <w:rPr>
          <w:sz w:val="23"/>
        </w:rPr>
        <w:sectPr w:rsidR="002D306B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469"/>
        <w:gridCol w:w="702"/>
        <w:gridCol w:w="1555"/>
        <w:gridCol w:w="1601"/>
        <w:gridCol w:w="1186"/>
        <w:gridCol w:w="1578"/>
      </w:tblGrid>
      <w:tr w:rsidR="002D306B" w:rsidRPr="00F307AE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64.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486"/>
              <w:rPr>
                <w:sz w:val="23"/>
              </w:rPr>
            </w:pPr>
            <w:r>
              <w:rPr>
                <w:sz w:val="23"/>
              </w:rPr>
              <w:t>Сложение чисел с переходом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через десяток. Обобщение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систематизация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27.12.2022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65.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381"/>
              <w:rPr>
                <w:sz w:val="23"/>
              </w:rPr>
            </w:pPr>
            <w:r>
              <w:rPr>
                <w:sz w:val="23"/>
              </w:rPr>
              <w:t>Вычитание чисел с переходом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через десяток. Общий приём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вычитания с переходом через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десяток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09</w:t>
            </w:r>
            <w:r w:rsidR="002D306B">
              <w:rPr>
                <w:sz w:val="23"/>
              </w:rPr>
              <w:t>.01.2023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66.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381"/>
              <w:rPr>
                <w:sz w:val="23"/>
              </w:rPr>
            </w:pPr>
            <w:r>
              <w:rPr>
                <w:sz w:val="23"/>
              </w:rPr>
              <w:t>Вычитание чисел с переходом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через десяток. Проверочная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10</w:t>
            </w:r>
            <w:r w:rsidR="002D306B">
              <w:rPr>
                <w:sz w:val="23"/>
              </w:rPr>
              <w:t>.01.2023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196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67.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73"/>
              <w:rPr>
                <w:sz w:val="23"/>
              </w:rPr>
            </w:pPr>
            <w:r>
              <w:rPr>
                <w:sz w:val="23"/>
              </w:rPr>
              <w:t>.Текстовая задача: структурные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элементы, составление текстовой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 образцу.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12</w:t>
            </w:r>
            <w:r w:rsidR="002D306B">
              <w:rPr>
                <w:sz w:val="23"/>
              </w:rPr>
              <w:t>.01.2023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68.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24"/>
              <w:rPr>
                <w:sz w:val="23"/>
              </w:rPr>
            </w:pPr>
            <w:r>
              <w:rPr>
                <w:sz w:val="23"/>
              </w:rPr>
              <w:t xml:space="preserve">Текстовая </w:t>
            </w:r>
            <w:proofErr w:type="spellStart"/>
            <w:r>
              <w:rPr>
                <w:sz w:val="23"/>
              </w:rPr>
              <w:t>задача</w:t>
            </w:r>
            <w:proofErr w:type="gramStart"/>
            <w:r>
              <w:rPr>
                <w:sz w:val="23"/>
              </w:rPr>
              <w:t>:С</w:t>
            </w:r>
            <w:proofErr w:type="gramEnd"/>
            <w:r>
              <w:rPr>
                <w:sz w:val="23"/>
              </w:rPr>
              <w:t>оставление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задач на вычитание по рисунку,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 схематическому рисунку, 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записи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13</w:t>
            </w:r>
            <w:r w:rsidR="002D306B">
              <w:rPr>
                <w:sz w:val="23"/>
              </w:rPr>
              <w:t>.01.2023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69.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96"/>
              <w:rPr>
                <w:sz w:val="23"/>
              </w:rPr>
            </w:pPr>
            <w:r>
              <w:rPr>
                <w:sz w:val="23"/>
              </w:rPr>
              <w:t>Зависимость между данными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ИСКОМОИ величиной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текстовой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задаче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16</w:t>
            </w:r>
            <w:r w:rsidR="002D306B">
              <w:rPr>
                <w:sz w:val="23"/>
              </w:rPr>
              <w:t>.01.2023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70.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58"/>
              <w:rPr>
                <w:sz w:val="23"/>
              </w:rPr>
            </w:pPr>
            <w:r>
              <w:rPr>
                <w:sz w:val="23"/>
              </w:rPr>
              <w:t>Выбор и запись арифметического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действия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получения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ответа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 вопрос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17</w:t>
            </w:r>
            <w:r w:rsidR="002D306B">
              <w:rPr>
                <w:sz w:val="23"/>
              </w:rPr>
              <w:t>.01.2023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71.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24"/>
              <w:rPr>
                <w:sz w:val="23"/>
              </w:rPr>
            </w:pPr>
            <w:r>
              <w:rPr>
                <w:sz w:val="23"/>
              </w:rPr>
              <w:t>Текстовая сюжетная задача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 действие: запись решения,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ответа задачи. Задачи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нахождение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суммы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19</w:t>
            </w:r>
            <w:r w:rsidR="002D306B">
              <w:rPr>
                <w:sz w:val="23"/>
              </w:rPr>
              <w:t>.01.2023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679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72.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24"/>
              <w:rPr>
                <w:sz w:val="23"/>
              </w:rPr>
            </w:pPr>
            <w:r>
              <w:rPr>
                <w:sz w:val="23"/>
              </w:rPr>
              <w:t>Текстовая сюжетная задача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 действие: запись решения,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ответа задачи. Задачи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нахождение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остатка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 w:rsidR="002D306B">
              <w:rPr>
                <w:sz w:val="23"/>
              </w:rPr>
              <w:t>.01.2023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73.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24"/>
              <w:rPr>
                <w:sz w:val="23"/>
              </w:rPr>
            </w:pPr>
            <w:r>
              <w:rPr>
                <w:sz w:val="23"/>
              </w:rPr>
              <w:t>Текстовая сюжетная задача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 действие: запись решения,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ответа задачи. Задачи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увеличение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23</w:t>
            </w:r>
            <w:r w:rsidR="002D306B">
              <w:rPr>
                <w:sz w:val="23"/>
              </w:rPr>
              <w:t>.01.2023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2071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74.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24"/>
              <w:rPr>
                <w:sz w:val="23"/>
              </w:rPr>
            </w:pPr>
            <w:r>
              <w:rPr>
                <w:sz w:val="23"/>
              </w:rPr>
              <w:t>Текстовая сюжетная задача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 действие: запись решения,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ответа задачи. Задачи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увеличение числа на несколько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единиц (с двумя множествами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предметов)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24</w:t>
            </w:r>
            <w:r w:rsidR="002D306B">
              <w:rPr>
                <w:sz w:val="23"/>
              </w:rPr>
              <w:t>.01.2023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2D306B" w:rsidRDefault="002D306B" w:rsidP="002D306B">
      <w:pPr>
        <w:spacing w:line="292" w:lineRule="auto"/>
        <w:rPr>
          <w:sz w:val="23"/>
        </w:rPr>
        <w:sectPr w:rsidR="002D306B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469"/>
        <w:gridCol w:w="702"/>
        <w:gridCol w:w="1555"/>
        <w:gridCol w:w="1601"/>
        <w:gridCol w:w="1186"/>
        <w:gridCol w:w="1578"/>
      </w:tblGrid>
      <w:tr w:rsidR="002D306B" w:rsidTr="00AB7AA0">
        <w:trPr>
          <w:trHeight w:val="2071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75.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24"/>
              <w:rPr>
                <w:sz w:val="23"/>
              </w:rPr>
            </w:pPr>
            <w:r>
              <w:rPr>
                <w:sz w:val="23"/>
              </w:rPr>
              <w:t>Текстовая сюжетная задача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 действие: запись решения,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ответа задачи. Задачи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увеличение числа на несколько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единиц (с двумя множествами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предметов)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F307AE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  <w:r w:rsidR="00D05740">
              <w:rPr>
                <w:sz w:val="23"/>
              </w:rPr>
              <w:t>6</w:t>
            </w:r>
            <w:r w:rsidR="002D306B">
              <w:rPr>
                <w:sz w:val="23"/>
              </w:rPr>
              <w:t>.01.2023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76.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24"/>
              <w:rPr>
                <w:sz w:val="23"/>
              </w:rPr>
            </w:pPr>
            <w:r>
              <w:rPr>
                <w:sz w:val="23"/>
              </w:rPr>
              <w:t>Текстовая сюжетная задача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 действие: запись решения,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ответа задачи. Задачи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разностное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сравнение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27</w:t>
            </w:r>
            <w:r w:rsidR="002D306B">
              <w:rPr>
                <w:sz w:val="23"/>
              </w:rPr>
              <w:t>.01.2023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748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77.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24"/>
              <w:rPr>
                <w:sz w:val="23"/>
              </w:rPr>
            </w:pPr>
            <w:r>
              <w:rPr>
                <w:sz w:val="23"/>
              </w:rPr>
              <w:t>Текстовая сюжетная задача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 действие: запись решения,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ответа задачи. Задачи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нахождение неизвестного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первого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слагаемого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30</w:t>
            </w:r>
            <w:r w:rsidR="002D306B">
              <w:rPr>
                <w:sz w:val="23"/>
              </w:rPr>
              <w:t>.01.2023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748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78.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24"/>
              <w:rPr>
                <w:sz w:val="23"/>
              </w:rPr>
            </w:pPr>
            <w:r>
              <w:rPr>
                <w:sz w:val="23"/>
              </w:rPr>
              <w:t>Текстовая сюжетная задача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 действие: запись решения,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ответа задачи. Задачи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нахождение неизвестного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второго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слагаемого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31.01</w:t>
            </w:r>
            <w:r w:rsidR="002D306B">
              <w:rPr>
                <w:sz w:val="23"/>
              </w:rPr>
              <w:t>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748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79.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24"/>
              <w:rPr>
                <w:sz w:val="23"/>
              </w:rPr>
            </w:pPr>
            <w:r>
              <w:rPr>
                <w:sz w:val="23"/>
              </w:rPr>
              <w:t>Текстовая сюжетная задача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 действие: запись решения,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ответа задачи. Задачи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нахождение неизвестного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уменьшаемого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02</w:t>
            </w:r>
            <w:r w:rsidR="002D306B">
              <w:rPr>
                <w:sz w:val="23"/>
              </w:rPr>
              <w:t>.02.2023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37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80.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24" w:firstLine="57"/>
              <w:rPr>
                <w:sz w:val="23"/>
              </w:rPr>
            </w:pPr>
            <w:r>
              <w:rPr>
                <w:sz w:val="23"/>
              </w:rPr>
              <w:t>Текстовая сюжетная задача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 действие: запись решения,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ответа задачи. Модели задач: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краткая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запись,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рисунок,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схема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03</w:t>
            </w:r>
            <w:r w:rsidR="002D306B">
              <w:rPr>
                <w:sz w:val="23"/>
              </w:rPr>
              <w:t>.02.2023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81.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24"/>
              <w:rPr>
                <w:sz w:val="23"/>
              </w:rPr>
            </w:pPr>
            <w:r>
              <w:rPr>
                <w:sz w:val="23"/>
              </w:rPr>
              <w:t>Текстовая сюжетная задача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одно действие: запись решения,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ответа задачи. Модели задач: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краткая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запись,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рисунок,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схема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06</w:t>
            </w:r>
            <w:r w:rsidR="002D306B">
              <w:rPr>
                <w:sz w:val="23"/>
              </w:rPr>
              <w:t>.02.2023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196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2D306B" w:rsidTr="00AB7AA0">
        <w:trPr>
          <w:trHeight w:val="2394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82.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490"/>
              <w:rPr>
                <w:sz w:val="23"/>
              </w:rPr>
            </w:pPr>
            <w:r>
              <w:rPr>
                <w:sz w:val="23"/>
              </w:rPr>
              <w:t>Обнаружение недостающего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элемента задачи, дополнение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текста задачи числовыми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данными (по иллюстрации,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смыслу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задачи,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её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решению)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07</w:t>
            </w:r>
            <w:r w:rsidR="002D306B">
              <w:rPr>
                <w:sz w:val="23"/>
              </w:rPr>
              <w:t>.02.2023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2D306B" w:rsidRDefault="002D306B" w:rsidP="002D306B">
      <w:pPr>
        <w:spacing w:line="292" w:lineRule="auto"/>
        <w:rPr>
          <w:sz w:val="23"/>
        </w:rPr>
        <w:sectPr w:rsidR="002D306B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469"/>
        <w:gridCol w:w="702"/>
        <w:gridCol w:w="1555"/>
        <w:gridCol w:w="1601"/>
        <w:gridCol w:w="1186"/>
        <w:gridCol w:w="1578"/>
      </w:tblGrid>
      <w:tr w:rsidR="002D306B" w:rsidTr="00AB7AA0">
        <w:trPr>
          <w:trHeight w:val="2071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83.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626"/>
              <w:rPr>
                <w:sz w:val="23"/>
              </w:rPr>
            </w:pPr>
            <w:r>
              <w:rPr>
                <w:sz w:val="23"/>
              </w:rPr>
              <w:t>Расположение предметов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объектов на плоскости,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пространстве: слева/справа,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сверху/снизу,</w:t>
            </w:r>
            <w:r>
              <w:rPr>
                <w:spacing w:val="-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между</w:t>
            </w:r>
            <w:proofErr w:type="gramEnd"/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09</w:t>
            </w:r>
            <w:r w:rsidR="002D306B">
              <w:rPr>
                <w:sz w:val="23"/>
              </w:rPr>
              <w:t>.02.2023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2071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84.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379"/>
              <w:rPr>
                <w:sz w:val="23"/>
              </w:rPr>
            </w:pPr>
            <w:r>
              <w:rPr>
                <w:sz w:val="23"/>
              </w:rPr>
              <w:t>Расположение предметов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объектов на плоскости,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пространстве: установление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пространственных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отношений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10</w:t>
            </w:r>
            <w:r w:rsidR="002D306B">
              <w:rPr>
                <w:sz w:val="23"/>
              </w:rPr>
              <w:t>.02.2023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2716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85.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147"/>
              <w:rPr>
                <w:sz w:val="23"/>
              </w:rPr>
            </w:pPr>
            <w:r>
              <w:rPr>
                <w:sz w:val="23"/>
              </w:rPr>
              <w:t>Расположение предметов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объектов на плоскости,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пространстве: слева/справа,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сверху/снизу, </w:t>
            </w:r>
            <w:proofErr w:type="gramStart"/>
            <w:r>
              <w:rPr>
                <w:sz w:val="23"/>
              </w:rPr>
              <w:t>между</w:t>
            </w:r>
            <w:proofErr w:type="gramEnd"/>
            <w:r>
              <w:rPr>
                <w:sz w:val="23"/>
              </w:rPr>
              <w:t>;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установление</w:t>
            </w:r>
            <w:proofErr w:type="gramEnd"/>
            <w:r>
              <w:rPr>
                <w:sz w:val="23"/>
              </w:rPr>
              <w:t xml:space="preserve"> пространственных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отношений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13</w:t>
            </w:r>
            <w:r w:rsidR="002D306B">
              <w:rPr>
                <w:sz w:val="23"/>
              </w:rPr>
              <w:t>.02.2023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2924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86.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111"/>
              <w:rPr>
                <w:sz w:val="23"/>
              </w:rPr>
            </w:pPr>
            <w:r>
              <w:rPr>
                <w:sz w:val="23"/>
              </w:rPr>
              <w:t>Расположение предметов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объектов на плоскости,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пространстве: слева/справа,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сверху/снизу, </w:t>
            </w:r>
            <w:proofErr w:type="gramStart"/>
            <w:r>
              <w:rPr>
                <w:sz w:val="23"/>
              </w:rPr>
              <w:t>между</w:t>
            </w:r>
            <w:proofErr w:type="gramEnd"/>
            <w:r>
              <w:rPr>
                <w:sz w:val="23"/>
              </w:rPr>
              <w:t>;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установление</w:t>
            </w:r>
            <w:proofErr w:type="gramEnd"/>
            <w:r>
              <w:rPr>
                <w:sz w:val="23"/>
              </w:rPr>
              <w:t xml:space="preserve"> пространственных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отношений.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Внутри.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Вне.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14</w:t>
            </w:r>
            <w:r w:rsidR="002D306B">
              <w:rPr>
                <w:sz w:val="23"/>
              </w:rPr>
              <w:t>.02.2023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87.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541"/>
              <w:rPr>
                <w:sz w:val="23"/>
              </w:rPr>
            </w:pPr>
            <w:r>
              <w:rPr>
                <w:sz w:val="23"/>
              </w:rPr>
              <w:t>Распознавание объекта и его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отражения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16</w:t>
            </w:r>
            <w:r w:rsidR="002D306B">
              <w:rPr>
                <w:sz w:val="23"/>
              </w:rPr>
              <w:t>.02.2023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3039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88.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258"/>
              <w:rPr>
                <w:sz w:val="23"/>
              </w:rPr>
            </w:pPr>
            <w:r>
              <w:rPr>
                <w:sz w:val="23"/>
              </w:rPr>
              <w:t>Геометрические фигуры: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распознавание круга,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треугольника, прямоугольника,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отрезка. Распознавание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геометрических фигур: круга,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треугольника, прямоугольника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(квадрата)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17</w:t>
            </w:r>
            <w:r w:rsidR="002D306B">
              <w:rPr>
                <w:sz w:val="23"/>
              </w:rPr>
              <w:t>.02.2023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2D306B" w:rsidRDefault="002D306B" w:rsidP="002D306B">
      <w:pPr>
        <w:spacing w:line="292" w:lineRule="auto"/>
        <w:rPr>
          <w:sz w:val="23"/>
        </w:rPr>
        <w:sectPr w:rsidR="002D306B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469"/>
        <w:gridCol w:w="702"/>
        <w:gridCol w:w="1555"/>
        <w:gridCol w:w="1601"/>
        <w:gridCol w:w="1186"/>
        <w:gridCol w:w="1578"/>
      </w:tblGrid>
      <w:tr w:rsidR="002D306B" w:rsidTr="00AB7AA0">
        <w:trPr>
          <w:trHeight w:val="3039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lastRenderedPageBreak/>
              <w:t>89.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258"/>
              <w:rPr>
                <w:sz w:val="23"/>
              </w:rPr>
            </w:pPr>
            <w:r>
              <w:rPr>
                <w:sz w:val="23"/>
              </w:rPr>
              <w:t>Геометрические фигуры: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распознавание круга,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треугольника, прямоугольника,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отрезка. Распознавание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геометрических фигур: круга,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треугольника, прямоугольника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(квадрата)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27</w:t>
            </w:r>
            <w:r w:rsidR="002D306B">
              <w:rPr>
                <w:sz w:val="23"/>
              </w:rPr>
              <w:t>.02.2023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ind w:left="79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2D306B" w:rsidTr="00AB7AA0">
        <w:trPr>
          <w:trHeight w:val="2716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90.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233"/>
              <w:rPr>
                <w:sz w:val="23"/>
              </w:rPr>
            </w:pPr>
            <w:r>
              <w:rPr>
                <w:sz w:val="23"/>
              </w:rPr>
              <w:t>Геометрические фигуры: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распознавание круга,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треугольника, прямоугольника,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отрезка. Распознавание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геометрических фигур: прямой,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отрезка,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точки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28.02</w:t>
            </w:r>
            <w:r w:rsidR="002D306B">
              <w:rPr>
                <w:sz w:val="23"/>
              </w:rPr>
              <w:t>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2152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91.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322"/>
              <w:rPr>
                <w:sz w:val="23"/>
              </w:rPr>
            </w:pPr>
            <w:r>
              <w:rPr>
                <w:sz w:val="23"/>
              </w:rPr>
              <w:t>Изображение прямоугольника,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квадрата,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треугольника.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420"/>
              <w:rPr>
                <w:sz w:val="23"/>
              </w:rPr>
            </w:pPr>
            <w:r>
              <w:rPr>
                <w:sz w:val="23"/>
              </w:rPr>
              <w:t>Изображение геометрических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фигур "от руки"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02</w:t>
            </w:r>
            <w:r w:rsidR="002D306B">
              <w:rPr>
                <w:sz w:val="23"/>
              </w:rPr>
              <w:t>.03.2023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2716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92.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329"/>
              <w:rPr>
                <w:sz w:val="23"/>
              </w:rPr>
            </w:pPr>
            <w:r>
              <w:rPr>
                <w:sz w:val="23"/>
              </w:rPr>
              <w:t>Построение отрезка, квадрата,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треугольника с помощью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линейки. Изображение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использованием линейки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геометрических фигур: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многоугольника,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треугольника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03</w:t>
            </w:r>
            <w:r w:rsidR="002D306B">
              <w:rPr>
                <w:sz w:val="23"/>
              </w:rPr>
              <w:t>.03.2023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2071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93.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370"/>
              <w:rPr>
                <w:sz w:val="23"/>
              </w:rPr>
            </w:pPr>
            <w:r>
              <w:rPr>
                <w:sz w:val="23"/>
              </w:rPr>
              <w:t>Построение отрезка, квадрата,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треугольника с помощью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линейки. Изображение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использованием линейки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геометрических фигур: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прямоугольника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(квадрата)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06</w:t>
            </w:r>
            <w:r w:rsidR="002D306B">
              <w:rPr>
                <w:sz w:val="23"/>
              </w:rPr>
              <w:t>.03.2023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2071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94.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33"/>
              <w:rPr>
                <w:sz w:val="23"/>
              </w:rPr>
            </w:pPr>
            <w:r>
              <w:rPr>
                <w:sz w:val="23"/>
              </w:rPr>
              <w:t>Построение отрезка, квадрата,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треугольника с помощью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линейки. Изображение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использованием линейки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геометрических фигур: прямой,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отрезка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07</w:t>
            </w:r>
            <w:r w:rsidR="002D306B">
              <w:rPr>
                <w:sz w:val="23"/>
              </w:rPr>
              <w:t>.03.2023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2D306B" w:rsidRDefault="002D306B" w:rsidP="002D306B">
      <w:pPr>
        <w:spacing w:line="292" w:lineRule="auto"/>
        <w:rPr>
          <w:sz w:val="23"/>
        </w:rPr>
        <w:sectPr w:rsidR="002D306B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469"/>
        <w:gridCol w:w="702"/>
        <w:gridCol w:w="1555"/>
        <w:gridCol w:w="1601"/>
        <w:gridCol w:w="1186"/>
        <w:gridCol w:w="1578"/>
      </w:tblGrid>
      <w:tr w:rsidR="002D306B" w:rsidTr="00AB7AA0">
        <w:trPr>
          <w:trHeight w:val="2716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154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95.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69"/>
              <w:rPr>
                <w:sz w:val="23"/>
              </w:rPr>
            </w:pPr>
            <w:r>
              <w:rPr>
                <w:sz w:val="23"/>
              </w:rPr>
              <w:t>Построение отрезка, квадрата,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треугольника с помощью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линейки. Изображение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использованием линейки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геометрических фигур: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многоугольника, треугольника,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прямоугольника (квадрата),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прямой,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отрезка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09</w:t>
            </w:r>
            <w:r w:rsidR="002D306B">
              <w:rPr>
                <w:sz w:val="23"/>
              </w:rPr>
              <w:t>.03.2023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3247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154"/>
              <w:jc w:val="center"/>
              <w:rPr>
                <w:sz w:val="23"/>
              </w:rPr>
            </w:pPr>
            <w:r>
              <w:rPr>
                <w:sz w:val="23"/>
              </w:rPr>
              <w:t>96.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370"/>
              <w:rPr>
                <w:sz w:val="23"/>
              </w:rPr>
            </w:pPr>
            <w:r>
              <w:rPr>
                <w:sz w:val="23"/>
              </w:rPr>
              <w:t>Построение отрезка, квадрата,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треугольника с помощью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линейки; измерение длины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отрезка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 сантиметрах.</w:t>
            </w:r>
          </w:p>
          <w:p w:rsidR="002D306B" w:rsidRDefault="002D306B" w:rsidP="00AB7AA0">
            <w:pPr>
              <w:pStyle w:val="TableParagraph"/>
              <w:spacing w:before="1" w:line="292" w:lineRule="auto"/>
              <w:ind w:right="299"/>
              <w:rPr>
                <w:sz w:val="23"/>
              </w:rPr>
            </w:pPr>
            <w:r>
              <w:rPr>
                <w:sz w:val="23"/>
              </w:rPr>
              <w:t>Прямоугольник. Квадрат.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Построение прямоугольника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(квадрата)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клетчатой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бумаге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10</w:t>
            </w:r>
            <w:r w:rsidR="002D306B">
              <w:rPr>
                <w:sz w:val="23"/>
              </w:rPr>
              <w:t>.03.2023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154"/>
              <w:jc w:val="center"/>
              <w:rPr>
                <w:sz w:val="23"/>
              </w:rPr>
            </w:pPr>
            <w:r>
              <w:rPr>
                <w:sz w:val="23"/>
              </w:rPr>
              <w:t>97.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260"/>
              <w:rPr>
                <w:sz w:val="23"/>
              </w:rPr>
            </w:pPr>
            <w:r>
              <w:rPr>
                <w:sz w:val="23"/>
              </w:rPr>
              <w:t>Построение отрезка, измерение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длины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отрезка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сантиметрах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13</w:t>
            </w:r>
            <w:r w:rsidR="002D306B">
              <w:rPr>
                <w:sz w:val="23"/>
              </w:rPr>
              <w:t>.03.2023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2071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154"/>
              <w:jc w:val="center"/>
              <w:rPr>
                <w:sz w:val="23"/>
              </w:rPr>
            </w:pPr>
            <w:r>
              <w:rPr>
                <w:sz w:val="23"/>
              </w:rPr>
              <w:t>98.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51"/>
              <w:rPr>
                <w:sz w:val="23"/>
              </w:rPr>
            </w:pPr>
            <w:r>
              <w:rPr>
                <w:sz w:val="23"/>
              </w:rPr>
              <w:t>Построение отрезка, измерение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длины отрезка в сантиметрах.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Измерение длины в дециметрах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сантиметрах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14</w:t>
            </w:r>
            <w:r w:rsidR="002D306B">
              <w:rPr>
                <w:sz w:val="23"/>
              </w:rPr>
              <w:t>.03.2023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10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2D306B" w:rsidTr="00AB7AA0">
        <w:trPr>
          <w:trHeight w:val="1748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154"/>
              <w:jc w:val="center"/>
              <w:rPr>
                <w:sz w:val="23"/>
              </w:rPr>
            </w:pPr>
            <w:r>
              <w:rPr>
                <w:sz w:val="23"/>
              </w:rPr>
              <w:t>99.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260"/>
              <w:rPr>
                <w:sz w:val="23"/>
              </w:rPr>
            </w:pPr>
            <w:r>
              <w:rPr>
                <w:sz w:val="23"/>
              </w:rPr>
              <w:t>Построение отрезка, измерение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длины отрезка в сантиметрах.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Сравнение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длин отрезков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16</w:t>
            </w:r>
            <w:r w:rsidR="002D306B">
              <w:rPr>
                <w:sz w:val="23"/>
              </w:rPr>
              <w:t>.03.2023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2071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100.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260"/>
              <w:rPr>
                <w:sz w:val="23"/>
              </w:rPr>
            </w:pPr>
            <w:r>
              <w:rPr>
                <w:sz w:val="23"/>
              </w:rPr>
              <w:t>Построение отрезка, измерение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длины отрезка в сантиметрах.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Сложение и вычитание длин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отрезков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17</w:t>
            </w:r>
            <w:r w:rsidR="002D306B">
              <w:rPr>
                <w:sz w:val="23"/>
              </w:rPr>
              <w:t>.03.2023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101.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 фигуры. Длина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стороны прямоугольника,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квадрата,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треугольника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 w:rsidR="002D306B">
              <w:rPr>
                <w:sz w:val="23"/>
              </w:rPr>
              <w:t>.03.2023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2D306B" w:rsidRDefault="002D306B" w:rsidP="002D306B">
      <w:pPr>
        <w:spacing w:line="292" w:lineRule="auto"/>
        <w:rPr>
          <w:sz w:val="23"/>
        </w:rPr>
        <w:sectPr w:rsidR="002D306B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469"/>
        <w:gridCol w:w="702"/>
        <w:gridCol w:w="1555"/>
        <w:gridCol w:w="1601"/>
        <w:gridCol w:w="1186"/>
        <w:gridCol w:w="1578"/>
      </w:tblGrid>
      <w:tr w:rsidR="002D306B" w:rsidTr="00AB7AA0">
        <w:trPr>
          <w:trHeight w:val="2394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102.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83"/>
              <w:rPr>
                <w:sz w:val="23"/>
              </w:rPr>
            </w:pPr>
            <w:r>
              <w:rPr>
                <w:sz w:val="23"/>
              </w:rPr>
              <w:t>Пространственные отношения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геометрические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370"/>
              <w:rPr>
                <w:sz w:val="23"/>
              </w:rPr>
            </w:pPr>
            <w:r>
              <w:rPr>
                <w:sz w:val="23"/>
              </w:rPr>
              <w:t>Построение отрезка, квадрата,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треугольника с помощью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линейки. Решение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геометрических задач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построение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21</w:t>
            </w:r>
            <w:r w:rsidR="002D306B">
              <w:rPr>
                <w:sz w:val="23"/>
              </w:rPr>
              <w:t>.03.2023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103.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401"/>
              <w:rPr>
                <w:sz w:val="23"/>
              </w:rPr>
            </w:pPr>
            <w:r>
              <w:rPr>
                <w:sz w:val="23"/>
              </w:rPr>
              <w:t>Математическая 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Сбор данных об объекте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образцу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23</w:t>
            </w:r>
            <w:r w:rsidR="002D306B">
              <w:rPr>
                <w:sz w:val="23"/>
              </w:rPr>
              <w:t>.03.2023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104.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97"/>
              <w:rPr>
                <w:sz w:val="23"/>
              </w:rPr>
            </w:pPr>
            <w:r>
              <w:rPr>
                <w:sz w:val="23"/>
              </w:rPr>
              <w:t>Математическая информация.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Характеристики объекта, группы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объектов (количество, форма,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размер)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D05740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24.03</w:t>
            </w:r>
            <w:r w:rsidR="002D306B">
              <w:rPr>
                <w:sz w:val="23"/>
              </w:rPr>
              <w:t>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921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105.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97"/>
              <w:rPr>
                <w:sz w:val="23"/>
              </w:rPr>
            </w:pPr>
            <w:r>
              <w:rPr>
                <w:sz w:val="23"/>
              </w:rPr>
              <w:t>Математическая информация.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Характеристики объекта, группы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объектов (количество, форма,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размер). Сравнение двух или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более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предметов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04.04.2023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106.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16"/>
              <w:rPr>
                <w:sz w:val="23"/>
              </w:rPr>
            </w:pPr>
            <w:r>
              <w:rPr>
                <w:sz w:val="23"/>
              </w:rPr>
              <w:t>Математическая информация.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Выбор предметов по образцу (по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заданным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признакам)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05.04.2023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107.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401"/>
              <w:rPr>
                <w:sz w:val="23"/>
              </w:rPr>
            </w:pPr>
            <w:r>
              <w:rPr>
                <w:sz w:val="23"/>
              </w:rPr>
              <w:t>Математическая 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Группировка объектов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заданному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признаку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07.04.2023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748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108.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401"/>
              <w:rPr>
                <w:sz w:val="23"/>
              </w:rPr>
            </w:pPr>
            <w:r>
              <w:rPr>
                <w:sz w:val="23"/>
              </w:rPr>
              <w:t>Математическая 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Группировка объектов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заданному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признаку.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174"/>
              <w:rPr>
                <w:sz w:val="23"/>
              </w:rPr>
            </w:pPr>
            <w:r>
              <w:rPr>
                <w:sz w:val="23"/>
              </w:rPr>
              <w:t>Группировка по самостоятельно</w:t>
            </w:r>
            <w:r>
              <w:rPr>
                <w:spacing w:val="-5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установленному</w:t>
            </w:r>
            <w:proofErr w:type="gramEnd"/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10.04.2023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109.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09"/>
              <w:rPr>
                <w:sz w:val="23"/>
              </w:rPr>
            </w:pPr>
            <w:r>
              <w:rPr>
                <w:sz w:val="23"/>
              </w:rPr>
              <w:t>Математическая информация.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Закономерность в ряду заданных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объектов: её обнаружение,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продолжение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ряда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11.04.2023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748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110.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79"/>
              <w:rPr>
                <w:sz w:val="23"/>
              </w:rPr>
            </w:pPr>
            <w:r>
              <w:rPr>
                <w:sz w:val="23"/>
              </w:rPr>
              <w:t>Математическая информация.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Верные (истинные) и неверные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(ложные) предложения,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составленные относительно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заданного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набора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12.04.2023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111.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36"/>
              <w:rPr>
                <w:sz w:val="23"/>
              </w:rPr>
            </w:pPr>
            <w:r>
              <w:rPr>
                <w:sz w:val="23"/>
              </w:rPr>
              <w:t>Математическая информация.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Чтение таблицы (содержащей не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более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четырёх данных)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14.04.2023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10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</w:tbl>
    <w:p w:rsidR="002D306B" w:rsidRDefault="002D306B" w:rsidP="002D306B">
      <w:pPr>
        <w:spacing w:line="292" w:lineRule="auto"/>
        <w:rPr>
          <w:sz w:val="23"/>
        </w:rPr>
        <w:sectPr w:rsidR="002D306B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469"/>
        <w:gridCol w:w="702"/>
        <w:gridCol w:w="1555"/>
        <w:gridCol w:w="1601"/>
        <w:gridCol w:w="1186"/>
        <w:gridCol w:w="1578"/>
      </w:tblGrid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112.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311"/>
              <w:rPr>
                <w:sz w:val="23"/>
              </w:rPr>
            </w:pPr>
            <w:r>
              <w:rPr>
                <w:sz w:val="23"/>
              </w:rPr>
              <w:t>Математическая информация.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Извлечение данного из строки,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столбца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17.04.2023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113.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02"/>
              <w:rPr>
                <w:sz w:val="23"/>
              </w:rPr>
            </w:pPr>
            <w:r>
              <w:rPr>
                <w:sz w:val="23"/>
              </w:rPr>
              <w:t>Математическая информация.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Внесение одного-двух данных 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таблицу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18.04.2023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2071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114.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94"/>
              <w:rPr>
                <w:sz w:val="23"/>
              </w:rPr>
            </w:pPr>
            <w:r>
              <w:rPr>
                <w:sz w:val="23"/>
              </w:rPr>
              <w:t>Математическая информация.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Чтение рисунка, схемы 1—2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числовыми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данными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(значениями данных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величин</w:t>
            </w:r>
            <w:proofErr w:type="gramStart"/>
            <w:r>
              <w:rPr>
                <w:sz w:val="23"/>
              </w:rPr>
              <w:t>)С</w:t>
            </w:r>
            <w:proofErr w:type="gramEnd"/>
            <w:r>
              <w:rPr>
                <w:sz w:val="23"/>
              </w:rPr>
              <w:t>ложение и вычитание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переходом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десяток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19.04.2023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115.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401"/>
              <w:rPr>
                <w:sz w:val="23"/>
              </w:rPr>
            </w:pPr>
            <w:r>
              <w:rPr>
                <w:sz w:val="23"/>
              </w:rPr>
              <w:t>Математическая информация.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Выполнение 1—3-шаговых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инструкций, связанных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вычислениями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21.04.2023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116.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Итоговая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контрольная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24.04.2023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191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117.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rPr>
                <w:sz w:val="23"/>
              </w:rPr>
            </w:pPr>
            <w:r>
              <w:rPr>
                <w:sz w:val="23"/>
              </w:rPr>
              <w:t>Выполнение 1-3-шаговых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инструкц</w:t>
            </w:r>
            <w:proofErr w:type="spellEnd"/>
            <w:r>
              <w:rPr>
                <w:sz w:val="23"/>
              </w:rPr>
              <w:t xml:space="preserve"> связанных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построением геометрических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фигур.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над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ошибками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25.04.2023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118.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221"/>
              <w:rPr>
                <w:sz w:val="23"/>
              </w:rPr>
            </w:pPr>
            <w:r>
              <w:rPr>
                <w:sz w:val="23"/>
              </w:rPr>
              <w:t>Резерв. Числа. Числа от 1 до 10.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26.04.2023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119.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rPr>
                <w:sz w:val="23"/>
              </w:rPr>
            </w:pPr>
            <w:r>
              <w:rPr>
                <w:sz w:val="23"/>
              </w:rPr>
              <w:t>Резерв.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Числа. Числа от 11 до 20.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28.04.2023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120.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492"/>
              <w:rPr>
                <w:sz w:val="23"/>
              </w:rPr>
            </w:pPr>
            <w:r>
              <w:rPr>
                <w:sz w:val="23"/>
              </w:rPr>
              <w:t>Резерв. Величины. Единицы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длины: сантиметр, дециметр.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01.05.2023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121.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492"/>
              <w:rPr>
                <w:sz w:val="23"/>
              </w:rPr>
            </w:pPr>
            <w:r>
              <w:rPr>
                <w:sz w:val="23"/>
              </w:rPr>
              <w:t>Резерв. Величины. Единицы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длины: сантиметр, дециметр.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02.05.2023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122.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692"/>
              <w:rPr>
                <w:sz w:val="23"/>
              </w:rPr>
            </w:pPr>
            <w:r>
              <w:rPr>
                <w:sz w:val="23"/>
              </w:rPr>
              <w:t>Резерв. Арифметические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действия. Числа от 1 до 10.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Сложение.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03.05.2023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123.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692"/>
              <w:rPr>
                <w:sz w:val="23"/>
              </w:rPr>
            </w:pPr>
            <w:r>
              <w:rPr>
                <w:sz w:val="23"/>
              </w:rPr>
              <w:t>Резерв</w:t>
            </w:r>
            <w:proofErr w:type="gramStart"/>
            <w:r>
              <w:rPr>
                <w:sz w:val="23"/>
              </w:rPr>
              <w:t xml:space="preserve">.. </w:t>
            </w:r>
            <w:proofErr w:type="gramEnd"/>
            <w:r>
              <w:rPr>
                <w:sz w:val="23"/>
              </w:rPr>
              <w:t>Арифметические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действия. Числа от 1 до 10.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Вычитание.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05.05.2023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124.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692"/>
              <w:rPr>
                <w:sz w:val="23"/>
              </w:rPr>
            </w:pPr>
            <w:r>
              <w:rPr>
                <w:sz w:val="23"/>
              </w:rPr>
              <w:t>Резерв. Арифметические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действия. Числа от 1 до 10.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Вычитание.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Повторение.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08.05.2023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2D306B" w:rsidRDefault="002D306B" w:rsidP="002D306B">
      <w:pPr>
        <w:spacing w:line="292" w:lineRule="auto"/>
        <w:rPr>
          <w:sz w:val="23"/>
        </w:rPr>
        <w:sectPr w:rsidR="002D306B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469"/>
        <w:gridCol w:w="702"/>
        <w:gridCol w:w="1555"/>
        <w:gridCol w:w="1601"/>
        <w:gridCol w:w="1186"/>
        <w:gridCol w:w="1578"/>
      </w:tblGrid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125.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tabs>
                <w:tab w:val="left" w:pos="2082"/>
              </w:tabs>
              <w:spacing w:line="292" w:lineRule="auto"/>
              <w:ind w:right="317"/>
              <w:rPr>
                <w:sz w:val="23"/>
              </w:rPr>
            </w:pPr>
            <w:proofErr w:type="spellStart"/>
            <w:r>
              <w:rPr>
                <w:sz w:val="23"/>
              </w:rPr>
              <w:t>Резерв</w:t>
            </w:r>
            <w:proofErr w:type="gramStart"/>
            <w:r>
              <w:rPr>
                <w:sz w:val="23"/>
              </w:rPr>
              <w:t>.А</w:t>
            </w:r>
            <w:proofErr w:type="gramEnd"/>
            <w:r>
              <w:rPr>
                <w:sz w:val="23"/>
              </w:rPr>
              <w:t>рифметические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действия.Числа</w:t>
            </w:r>
            <w:proofErr w:type="spellEnd"/>
            <w:r>
              <w:rPr>
                <w:sz w:val="23"/>
              </w:rPr>
              <w:t xml:space="preserve"> от 1 до 20.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Вычитание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переходом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десяток.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09.05.2023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126.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63"/>
              <w:rPr>
                <w:sz w:val="23"/>
              </w:rPr>
            </w:pPr>
            <w:r>
              <w:rPr>
                <w:sz w:val="23"/>
              </w:rPr>
              <w:t>Резерв. Текстовые задачи. Задачи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нахождение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суммы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 остатка.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10.05.2023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57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127.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tabs>
                <w:tab w:val="left" w:pos="2196"/>
              </w:tabs>
              <w:spacing w:line="292" w:lineRule="auto"/>
              <w:ind w:right="132"/>
              <w:rPr>
                <w:sz w:val="23"/>
              </w:rPr>
            </w:pPr>
            <w:proofErr w:type="spellStart"/>
            <w:r>
              <w:rPr>
                <w:sz w:val="23"/>
              </w:rPr>
              <w:t>Резерв</w:t>
            </w:r>
            <w:proofErr w:type="gramStart"/>
            <w:r>
              <w:rPr>
                <w:sz w:val="23"/>
              </w:rPr>
              <w:t>.Т</w:t>
            </w:r>
            <w:proofErr w:type="gramEnd"/>
            <w:r>
              <w:rPr>
                <w:sz w:val="23"/>
              </w:rPr>
              <w:t>екстовые</w:t>
            </w:r>
            <w:proofErr w:type="spellEnd"/>
            <w:r>
              <w:rPr>
                <w:sz w:val="23"/>
              </w:rPr>
              <w:t xml:space="preserve"> задачи. Задачи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нанахождение</w:t>
            </w:r>
            <w:proofErr w:type="spellEnd"/>
            <w:r>
              <w:rPr>
                <w:sz w:val="23"/>
              </w:rPr>
              <w:t xml:space="preserve"> увеличение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(уменьшение)</w:t>
            </w:r>
            <w:r>
              <w:rPr>
                <w:sz w:val="23"/>
              </w:rPr>
              <w:tab/>
              <w:t>числа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несколько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раз. Повторение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12.05.2023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128.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tabs>
                <w:tab w:val="left" w:pos="2196"/>
              </w:tabs>
              <w:spacing w:line="292" w:lineRule="auto"/>
              <w:ind w:right="132"/>
              <w:rPr>
                <w:sz w:val="23"/>
              </w:rPr>
            </w:pPr>
            <w:proofErr w:type="spellStart"/>
            <w:r>
              <w:rPr>
                <w:sz w:val="23"/>
              </w:rPr>
              <w:t>Резерв</w:t>
            </w:r>
            <w:proofErr w:type="gramStart"/>
            <w:r>
              <w:rPr>
                <w:sz w:val="23"/>
              </w:rPr>
              <w:t>.Т</w:t>
            </w:r>
            <w:proofErr w:type="gramEnd"/>
            <w:r>
              <w:rPr>
                <w:sz w:val="23"/>
              </w:rPr>
              <w:t>екстовые</w:t>
            </w:r>
            <w:proofErr w:type="spellEnd"/>
            <w:r>
              <w:rPr>
                <w:sz w:val="23"/>
              </w:rPr>
              <w:t xml:space="preserve"> задачи. Задачи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нанахождение</w:t>
            </w:r>
            <w:proofErr w:type="spellEnd"/>
            <w:r>
              <w:rPr>
                <w:sz w:val="23"/>
              </w:rPr>
              <w:t xml:space="preserve"> увеличение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(уменьшение)</w:t>
            </w:r>
            <w:r>
              <w:rPr>
                <w:sz w:val="23"/>
              </w:rPr>
              <w:tab/>
              <w:t>числа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несколько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раз. Повторение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15.05.2023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748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129.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541"/>
              <w:rPr>
                <w:sz w:val="23"/>
              </w:rPr>
            </w:pPr>
            <w:r>
              <w:rPr>
                <w:sz w:val="23"/>
              </w:rPr>
              <w:t>Резерв. Пространственные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отношения </w:t>
            </w:r>
            <w:proofErr w:type="spellStart"/>
            <w:r>
              <w:rPr>
                <w:sz w:val="23"/>
              </w:rPr>
              <w:t>игеометрические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</w:p>
          <w:p w:rsidR="002D306B" w:rsidRDefault="002D306B" w:rsidP="00AB7AA0">
            <w:pPr>
              <w:pStyle w:val="TableParagraph"/>
              <w:spacing w:before="0" w:line="292" w:lineRule="auto"/>
              <w:ind w:right="1506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представления.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16.05.2023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130.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tabs>
                <w:tab w:val="left" w:pos="1633"/>
              </w:tabs>
              <w:spacing w:line="292" w:lineRule="auto"/>
              <w:ind w:right="222"/>
              <w:rPr>
                <w:sz w:val="23"/>
              </w:rPr>
            </w:pPr>
            <w:proofErr w:type="spellStart"/>
            <w:r>
              <w:rPr>
                <w:sz w:val="23"/>
              </w:rPr>
              <w:t>Резерв</w:t>
            </w:r>
            <w:proofErr w:type="gramStart"/>
            <w:r>
              <w:rPr>
                <w:sz w:val="23"/>
              </w:rPr>
              <w:t>.П</w:t>
            </w:r>
            <w:proofErr w:type="gramEnd"/>
            <w:r>
              <w:rPr>
                <w:sz w:val="23"/>
              </w:rPr>
              <w:t>ространственные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отношения </w:t>
            </w:r>
            <w:proofErr w:type="spellStart"/>
            <w:r>
              <w:rPr>
                <w:sz w:val="23"/>
              </w:rPr>
              <w:t>игеометрические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Геометрические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фигуры.</w:t>
            </w:r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Пвторение</w:t>
            </w:r>
            <w:proofErr w:type="spellEnd"/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17.05.2023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425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131.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968"/>
              <w:rPr>
                <w:sz w:val="23"/>
              </w:rPr>
            </w:pPr>
            <w:proofErr w:type="spellStart"/>
            <w:r>
              <w:rPr>
                <w:sz w:val="23"/>
              </w:rPr>
              <w:t>Резерв</w:t>
            </w:r>
            <w:proofErr w:type="gramStart"/>
            <w:r>
              <w:rPr>
                <w:sz w:val="23"/>
              </w:rPr>
              <w:t>.М</w:t>
            </w:r>
            <w:proofErr w:type="gramEnd"/>
            <w:r>
              <w:rPr>
                <w:sz w:val="23"/>
              </w:rPr>
              <w:t>атематическая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информация.Сравнение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группировка,</w:t>
            </w:r>
          </w:p>
          <w:p w:rsidR="002D306B" w:rsidRDefault="002D306B" w:rsidP="00AB7AA0">
            <w:pPr>
              <w:pStyle w:val="TableParagraph"/>
              <w:spacing w:before="0"/>
              <w:rPr>
                <w:sz w:val="23"/>
              </w:rPr>
            </w:pPr>
            <w:r>
              <w:rPr>
                <w:sz w:val="23"/>
              </w:rPr>
              <w:t>закономерности,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высказывания.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19.05.2023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1103"/>
        </w:trPr>
        <w:tc>
          <w:tcPr>
            <w:tcW w:w="553" w:type="dxa"/>
          </w:tcPr>
          <w:p w:rsidR="002D306B" w:rsidRDefault="002D306B" w:rsidP="00AB7AA0">
            <w:pPr>
              <w:pStyle w:val="TableParagraph"/>
              <w:ind w:left="53" w:right="42"/>
              <w:jc w:val="center"/>
              <w:rPr>
                <w:sz w:val="23"/>
              </w:rPr>
            </w:pPr>
            <w:r>
              <w:rPr>
                <w:sz w:val="23"/>
              </w:rPr>
              <w:t>132.</w:t>
            </w:r>
          </w:p>
        </w:tc>
        <w:tc>
          <w:tcPr>
            <w:tcW w:w="3469" w:type="dxa"/>
          </w:tcPr>
          <w:p w:rsidR="002D306B" w:rsidRDefault="002D306B" w:rsidP="00AB7AA0">
            <w:pPr>
              <w:pStyle w:val="TableParagraph"/>
              <w:spacing w:line="292" w:lineRule="auto"/>
              <w:ind w:right="1050"/>
              <w:jc w:val="both"/>
              <w:rPr>
                <w:sz w:val="23"/>
              </w:rPr>
            </w:pPr>
            <w:proofErr w:type="spellStart"/>
            <w:r>
              <w:rPr>
                <w:sz w:val="23"/>
              </w:rPr>
              <w:t>Резерв</w:t>
            </w:r>
            <w:proofErr w:type="gramStart"/>
            <w:r>
              <w:rPr>
                <w:sz w:val="23"/>
              </w:rPr>
              <w:t>.М</w:t>
            </w:r>
            <w:proofErr w:type="gramEnd"/>
            <w:r>
              <w:rPr>
                <w:sz w:val="23"/>
              </w:rPr>
              <w:t>атематическая</w:t>
            </w:r>
            <w:proofErr w:type="spellEnd"/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информация. Таблицы.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Повторение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01" w:type="dxa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186" w:type="dxa"/>
          </w:tcPr>
          <w:p w:rsidR="002D306B" w:rsidRDefault="002D306B" w:rsidP="00AB7AA0">
            <w:pPr>
              <w:pStyle w:val="TableParagraph"/>
              <w:ind w:left="59" w:right="37"/>
              <w:jc w:val="center"/>
              <w:rPr>
                <w:sz w:val="23"/>
              </w:rPr>
            </w:pPr>
            <w:r>
              <w:rPr>
                <w:sz w:val="23"/>
              </w:rPr>
              <w:t>22.05.2023</w:t>
            </w:r>
          </w:p>
        </w:tc>
        <w:tc>
          <w:tcPr>
            <w:tcW w:w="1578" w:type="dxa"/>
          </w:tcPr>
          <w:p w:rsidR="002D306B" w:rsidRDefault="002D306B" w:rsidP="00AB7AA0">
            <w:pPr>
              <w:pStyle w:val="TableParagraph"/>
              <w:spacing w:line="292" w:lineRule="auto"/>
              <w:ind w:left="79" w:right="697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2D306B" w:rsidTr="00AB7AA0">
        <w:trPr>
          <w:trHeight w:val="780"/>
        </w:trPr>
        <w:tc>
          <w:tcPr>
            <w:tcW w:w="4022" w:type="dxa"/>
            <w:gridSpan w:val="2"/>
          </w:tcPr>
          <w:p w:rsidR="002D306B" w:rsidRDefault="002D306B" w:rsidP="00AB7AA0">
            <w:pPr>
              <w:pStyle w:val="TableParagraph"/>
              <w:spacing w:line="292" w:lineRule="auto"/>
              <w:ind w:right="264"/>
              <w:rPr>
                <w:sz w:val="23"/>
              </w:rPr>
            </w:pPr>
            <w:r>
              <w:rPr>
                <w:sz w:val="23"/>
              </w:rPr>
              <w:t>ОБЩЕЕ КОЛИЧЕСТВО ЧАСОВ 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</w:p>
        </w:tc>
        <w:tc>
          <w:tcPr>
            <w:tcW w:w="702" w:type="dxa"/>
          </w:tcPr>
          <w:p w:rsidR="002D306B" w:rsidRDefault="002D306B" w:rsidP="00AB7AA0">
            <w:pPr>
              <w:pStyle w:val="TableParagraph"/>
              <w:ind w:left="74"/>
              <w:rPr>
                <w:sz w:val="23"/>
              </w:rPr>
            </w:pPr>
            <w:r>
              <w:rPr>
                <w:sz w:val="23"/>
              </w:rPr>
              <w:t>132</w:t>
            </w:r>
          </w:p>
        </w:tc>
        <w:tc>
          <w:tcPr>
            <w:tcW w:w="1555" w:type="dxa"/>
          </w:tcPr>
          <w:p w:rsidR="002D306B" w:rsidRDefault="002D306B" w:rsidP="00AB7AA0">
            <w:pPr>
              <w:pStyle w:val="TableParagraph"/>
              <w:ind w:left="75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4365" w:type="dxa"/>
            <w:gridSpan w:val="3"/>
          </w:tcPr>
          <w:p w:rsidR="002D306B" w:rsidRDefault="002D306B" w:rsidP="00AB7AA0">
            <w:pPr>
              <w:pStyle w:val="TableParagraph"/>
              <w:ind w:left="76"/>
              <w:rPr>
                <w:sz w:val="23"/>
              </w:rPr>
            </w:pPr>
            <w:r>
              <w:rPr>
                <w:sz w:val="23"/>
              </w:rPr>
              <w:t>5</w:t>
            </w:r>
          </w:p>
        </w:tc>
      </w:tr>
    </w:tbl>
    <w:p w:rsidR="002D306B" w:rsidRPr="002D306B" w:rsidRDefault="002D306B" w:rsidP="002D306B">
      <w:pPr>
        <w:rPr>
          <w:sz w:val="23"/>
          <w:lang w:val="ru-RU"/>
        </w:rPr>
        <w:sectPr w:rsidR="002D306B" w:rsidRPr="002D306B">
          <w:pgSz w:w="11900" w:h="16840"/>
          <w:pgMar w:top="560" w:right="460" w:bottom="280" w:left="560" w:header="720" w:footer="720" w:gutter="0"/>
          <w:cols w:space="720"/>
        </w:sectPr>
      </w:pPr>
    </w:p>
    <w:p w:rsidR="002D306B" w:rsidRPr="002D306B" w:rsidRDefault="002D306B" w:rsidP="002D306B">
      <w:pPr>
        <w:autoSpaceDE w:val="0"/>
        <w:autoSpaceDN w:val="0"/>
        <w:spacing w:after="0" w:line="230" w:lineRule="auto"/>
        <w:rPr>
          <w:lang w:val="ru-RU"/>
        </w:rPr>
      </w:pPr>
      <w:r w:rsidRPr="002D306B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2D306B" w:rsidRPr="001858E7" w:rsidRDefault="002D306B" w:rsidP="002D306B">
      <w:pPr>
        <w:autoSpaceDE w:val="0"/>
        <w:autoSpaceDN w:val="0"/>
        <w:spacing w:before="346" w:after="0" w:line="298" w:lineRule="auto"/>
        <w:ind w:right="432"/>
        <w:rPr>
          <w:lang w:val="ru-RU"/>
        </w:rPr>
      </w:pP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2 частях),1 класс /Дорофеев Г.В., </w:t>
      </w:r>
      <w:proofErr w:type="spell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Миракова</w:t>
      </w:r>
      <w:proofErr w:type="spell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 Т.Н., Бука Т.Б., Акционерное </w:t>
      </w:r>
      <w:proofErr w:type="spell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общество</w:t>
      </w: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«И</w:t>
      </w:r>
      <w:proofErr w:type="gram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здательство</w:t>
      </w:r>
      <w:proofErr w:type="spell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2D306B" w:rsidRPr="001858E7" w:rsidRDefault="002D306B" w:rsidP="002D306B">
      <w:pPr>
        <w:autoSpaceDE w:val="0"/>
        <w:autoSpaceDN w:val="0"/>
        <w:spacing w:before="262" w:after="0" w:line="300" w:lineRule="auto"/>
        <w:ind w:right="2304"/>
        <w:rPr>
          <w:lang w:val="ru-RU"/>
        </w:rPr>
      </w:pP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Поурочные разработки </w:t>
      </w:r>
      <w:r w:rsidRPr="001858E7">
        <w:rPr>
          <w:lang w:val="ru-RU"/>
        </w:rPr>
        <w:br/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материалов </w:t>
      </w: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для</w:t>
      </w:r>
      <w:proofErr w:type="gram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 начальной школы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biblioteka</w:t>
      </w:r>
      <w:proofErr w:type="spellEnd"/>
    </w:p>
    <w:p w:rsidR="002D306B" w:rsidRPr="001858E7" w:rsidRDefault="002D306B" w:rsidP="002D306B">
      <w:pPr>
        <w:autoSpaceDE w:val="0"/>
        <w:autoSpaceDN w:val="0"/>
        <w:spacing w:before="600" w:after="0" w:line="302" w:lineRule="auto"/>
        <w:ind w:right="1440"/>
        <w:rPr>
          <w:lang w:val="ru-RU"/>
        </w:rPr>
      </w:pP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proofErr w:type="spell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Учи</w:t>
      </w:r>
      <w:proofErr w:type="gramStart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.р</w:t>
      </w:r>
      <w:proofErr w:type="gram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spellEnd"/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 xml:space="preserve"> РЭШ</w:t>
      </w:r>
    </w:p>
    <w:p w:rsidR="00C82E92" w:rsidRPr="002D306B" w:rsidRDefault="00C82E92">
      <w:pPr>
        <w:rPr>
          <w:lang w:val="ru-RU"/>
        </w:rPr>
        <w:sectPr w:rsidR="00C82E92" w:rsidRPr="002D306B" w:rsidSect="002D306B">
          <w:pgSz w:w="11900" w:h="16840"/>
          <w:pgMar w:top="709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D306B" w:rsidRPr="001858E7" w:rsidRDefault="002D306B" w:rsidP="002D306B">
      <w:pPr>
        <w:autoSpaceDE w:val="0"/>
        <w:autoSpaceDN w:val="0"/>
        <w:spacing w:after="0" w:line="230" w:lineRule="auto"/>
        <w:rPr>
          <w:lang w:val="ru-RU"/>
        </w:rPr>
      </w:pP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МАТЕРИАЛЬНО-ТЕХНИЧЕСКОЕ ОБЕСПЕЧЕНИЕ ОБРАЗОВАТЕЛЬНОГО ПРОЦЕССА</w:t>
      </w:r>
    </w:p>
    <w:p w:rsidR="002D306B" w:rsidRPr="001858E7" w:rsidRDefault="002D306B" w:rsidP="002D306B">
      <w:pPr>
        <w:autoSpaceDE w:val="0"/>
        <w:autoSpaceDN w:val="0"/>
        <w:spacing w:before="346" w:after="0" w:line="230" w:lineRule="auto"/>
        <w:rPr>
          <w:lang w:val="ru-RU"/>
        </w:rPr>
      </w:pP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2D306B" w:rsidRPr="001858E7" w:rsidRDefault="002D306B" w:rsidP="002D306B">
      <w:pPr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Таблицы к основным разделам грамматического материала, содержащегося в программе Наборы сюжетных (предметных) картинок в соответствии с тематикой</w:t>
      </w:r>
    </w:p>
    <w:p w:rsidR="002D306B" w:rsidRPr="001858E7" w:rsidRDefault="002D306B" w:rsidP="002D306B">
      <w:pPr>
        <w:autoSpaceDE w:val="0"/>
        <w:autoSpaceDN w:val="0"/>
        <w:spacing w:before="262" w:after="0" w:line="230" w:lineRule="auto"/>
        <w:rPr>
          <w:lang w:val="ru-RU"/>
        </w:rPr>
      </w:pPr>
      <w:r w:rsidRPr="001858E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:rsidR="002D306B" w:rsidRPr="001858E7" w:rsidRDefault="002D306B" w:rsidP="002D306B">
      <w:pPr>
        <w:autoSpaceDE w:val="0"/>
        <w:autoSpaceDN w:val="0"/>
        <w:spacing w:before="166" w:after="0" w:line="230" w:lineRule="auto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1. Классная магнитная доска.</w:t>
      </w:r>
    </w:p>
    <w:p w:rsidR="002D306B" w:rsidRPr="001858E7" w:rsidRDefault="002D306B" w:rsidP="002D306B">
      <w:pPr>
        <w:autoSpaceDE w:val="0"/>
        <w:autoSpaceDN w:val="0"/>
        <w:spacing w:before="70" w:after="0" w:line="230" w:lineRule="auto"/>
        <w:rPr>
          <w:lang w:val="ru-RU"/>
        </w:rPr>
      </w:pPr>
      <w:r w:rsidRPr="001858E7">
        <w:rPr>
          <w:rFonts w:ascii="Times New Roman" w:eastAsia="Times New Roman" w:hAnsi="Times New Roman"/>
          <w:color w:val="000000"/>
          <w:sz w:val="24"/>
          <w:lang w:val="ru-RU"/>
        </w:rPr>
        <w:t>2. Настенная доска с приспособлением для крепления картинок.</w:t>
      </w:r>
    </w:p>
    <w:p w:rsidR="002D306B" w:rsidRDefault="002D306B" w:rsidP="002D306B">
      <w:pPr>
        <w:autoSpaceDE w:val="0"/>
        <w:autoSpaceDN w:val="0"/>
        <w:spacing w:before="70" w:after="0" w:line="262" w:lineRule="auto"/>
        <w:ind w:right="9072"/>
      </w:pPr>
      <w:r>
        <w:rPr>
          <w:rFonts w:ascii="Times New Roman" w:eastAsia="Times New Roman" w:hAnsi="Times New Roman"/>
          <w:color w:val="000000"/>
          <w:sz w:val="24"/>
        </w:rPr>
        <w:t xml:space="preserve">3. Колонки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4. Компьютер</w:t>
      </w:r>
    </w:p>
    <w:p w:rsidR="00C82E92" w:rsidRPr="001858E7" w:rsidRDefault="00C82E92">
      <w:pPr>
        <w:rPr>
          <w:lang w:val="ru-RU"/>
        </w:rPr>
        <w:sectPr w:rsidR="00C82E92" w:rsidRPr="001858E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2E92" w:rsidRPr="001858E7" w:rsidRDefault="00C82E92">
      <w:pPr>
        <w:autoSpaceDE w:val="0"/>
        <w:autoSpaceDN w:val="0"/>
        <w:spacing w:after="78" w:line="220" w:lineRule="exact"/>
        <w:rPr>
          <w:lang w:val="ru-RU"/>
        </w:rPr>
      </w:pPr>
    </w:p>
    <w:p w:rsidR="00C82E92" w:rsidRDefault="00C82E92">
      <w:pPr>
        <w:sectPr w:rsidR="00C82E9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858E7" w:rsidRDefault="001858E7"/>
    <w:sectPr w:rsidR="001858E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ADF4FBB"/>
    <w:multiLevelType w:val="hybridMultilevel"/>
    <w:tmpl w:val="1AB88B6A"/>
    <w:lvl w:ilvl="0" w:tplc="0B54F294">
      <w:start w:val="1"/>
      <w:numFmt w:val="decimal"/>
      <w:lvlText w:val="%1)"/>
      <w:lvlJc w:val="left"/>
      <w:pPr>
        <w:ind w:left="610" w:hanging="325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A78646E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354C9EC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F0D484A0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516AC836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658AEA8E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07AA7AD8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4490D28C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E604BA74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10">
    <w:nsid w:val="3EB5648B"/>
    <w:multiLevelType w:val="hybridMultilevel"/>
    <w:tmpl w:val="FEAA88E8"/>
    <w:lvl w:ilvl="0" w:tplc="BE2C598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12BE84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77604446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C144E4A8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7C52C6C4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C65C60E0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EE720A0C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EAA0C388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EF66A2DC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1">
    <w:nsid w:val="62CC79F5"/>
    <w:multiLevelType w:val="hybridMultilevel"/>
    <w:tmpl w:val="0DA83ADC"/>
    <w:lvl w:ilvl="0" w:tplc="625E0CA8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40E020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D229B28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C0A8A880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E85A801E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9C668F10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CD9C99CE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01CE7B9A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2914487C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12">
    <w:nsid w:val="6AF044E2"/>
    <w:multiLevelType w:val="hybridMultilevel"/>
    <w:tmpl w:val="CCCA1B48"/>
    <w:lvl w:ilvl="0" w:tplc="15465DE0">
      <w:numFmt w:val="bullet"/>
      <w:lvlText w:val="—"/>
      <w:lvlJc w:val="left"/>
      <w:pPr>
        <w:ind w:left="73" w:hanging="289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CC8234AA">
      <w:numFmt w:val="bullet"/>
      <w:lvlText w:val="•"/>
      <w:lvlJc w:val="left"/>
      <w:pPr>
        <w:ind w:left="417" w:hanging="289"/>
      </w:pPr>
      <w:rPr>
        <w:rFonts w:hint="default"/>
        <w:lang w:val="ru-RU" w:eastAsia="en-US" w:bidi="ar-SA"/>
      </w:rPr>
    </w:lvl>
    <w:lvl w:ilvl="2" w:tplc="A648C7B8">
      <w:numFmt w:val="bullet"/>
      <w:lvlText w:val="•"/>
      <w:lvlJc w:val="left"/>
      <w:pPr>
        <w:ind w:left="754" w:hanging="289"/>
      </w:pPr>
      <w:rPr>
        <w:rFonts w:hint="default"/>
        <w:lang w:val="ru-RU" w:eastAsia="en-US" w:bidi="ar-SA"/>
      </w:rPr>
    </w:lvl>
    <w:lvl w:ilvl="3" w:tplc="7292E5A2">
      <w:numFmt w:val="bullet"/>
      <w:lvlText w:val="•"/>
      <w:lvlJc w:val="left"/>
      <w:pPr>
        <w:ind w:left="1092" w:hanging="289"/>
      </w:pPr>
      <w:rPr>
        <w:rFonts w:hint="default"/>
        <w:lang w:val="ru-RU" w:eastAsia="en-US" w:bidi="ar-SA"/>
      </w:rPr>
    </w:lvl>
    <w:lvl w:ilvl="4" w:tplc="021A1812">
      <w:numFmt w:val="bullet"/>
      <w:lvlText w:val="•"/>
      <w:lvlJc w:val="left"/>
      <w:pPr>
        <w:ind w:left="1429" w:hanging="289"/>
      </w:pPr>
      <w:rPr>
        <w:rFonts w:hint="default"/>
        <w:lang w:val="ru-RU" w:eastAsia="en-US" w:bidi="ar-SA"/>
      </w:rPr>
    </w:lvl>
    <w:lvl w:ilvl="5" w:tplc="ADC4A556">
      <w:numFmt w:val="bullet"/>
      <w:lvlText w:val="•"/>
      <w:lvlJc w:val="left"/>
      <w:pPr>
        <w:ind w:left="1767" w:hanging="289"/>
      </w:pPr>
      <w:rPr>
        <w:rFonts w:hint="default"/>
        <w:lang w:val="ru-RU" w:eastAsia="en-US" w:bidi="ar-SA"/>
      </w:rPr>
    </w:lvl>
    <w:lvl w:ilvl="6" w:tplc="86D2B98A">
      <w:numFmt w:val="bullet"/>
      <w:lvlText w:val="•"/>
      <w:lvlJc w:val="left"/>
      <w:pPr>
        <w:ind w:left="2104" w:hanging="289"/>
      </w:pPr>
      <w:rPr>
        <w:rFonts w:hint="default"/>
        <w:lang w:val="ru-RU" w:eastAsia="en-US" w:bidi="ar-SA"/>
      </w:rPr>
    </w:lvl>
    <w:lvl w:ilvl="7" w:tplc="817C1958">
      <w:numFmt w:val="bullet"/>
      <w:lvlText w:val="•"/>
      <w:lvlJc w:val="left"/>
      <w:pPr>
        <w:ind w:left="2441" w:hanging="289"/>
      </w:pPr>
      <w:rPr>
        <w:rFonts w:hint="default"/>
        <w:lang w:val="ru-RU" w:eastAsia="en-US" w:bidi="ar-SA"/>
      </w:rPr>
    </w:lvl>
    <w:lvl w:ilvl="8" w:tplc="8F02D346">
      <w:numFmt w:val="bullet"/>
      <w:lvlText w:val="•"/>
      <w:lvlJc w:val="left"/>
      <w:pPr>
        <w:ind w:left="2779" w:hanging="289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16F22"/>
    <w:rsid w:val="00034616"/>
    <w:rsid w:val="00035FF6"/>
    <w:rsid w:val="000456D5"/>
    <w:rsid w:val="0006063C"/>
    <w:rsid w:val="0015074B"/>
    <w:rsid w:val="00175659"/>
    <w:rsid w:val="00183279"/>
    <w:rsid w:val="001858E7"/>
    <w:rsid w:val="0019073D"/>
    <w:rsid w:val="00195855"/>
    <w:rsid w:val="00235193"/>
    <w:rsid w:val="00254BDE"/>
    <w:rsid w:val="0029639D"/>
    <w:rsid w:val="002C6EE1"/>
    <w:rsid w:val="002D306B"/>
    <w:rsid w:val="002E1FB9"/>
    <w:rsid w:val="00307D4A"/>
    <w:rsid w:val="00326F90"/>
    <w:rsid w:val="005B6741"/>
    <w:rsid w:val="0061539D"/>
    <w:rsid w:val="0069108E"/>
    <w:rsid w:val="006E0F1B"/>
    <w:rsid w:val="00736C8B"/>
    <w:rsid w:val="007547EC"/>
    <w:rsid w:val="00760E12"/>
    <w:rsid w:val="007E0FDC"/>
    <w:rsid w:val="007F0CDA"/>
    <w:rsid w:val="008A4E69"/>
    <w:rsid w:val="008E698C"/>
    <w:rsid w:val="00905109"/>
    <w:rsid w:val="00943F64"/>
    <w:rsid w:val="00A26190"/>
    <w:rsid w:val="00A31E61"/>
    <w:rsid w:val="00A50D56"/>
    <w:rsid w:val="00A80856"/>
    <w:rsid w:val="00AA1D8D"/>
    <w:rsid w:val="00AB7AA0"/>
    <w:rsid w:val="00B4225E"/>
    <w:rsid w:val="00B47730"/>
    <w:rsid w:val="00C82E92"/>
    <w:rsid w:val="00CB0664"/>
    <w:rsid w:val="00CB5803"/>
    <w:rsid w:val="00CD6670"/>
    <w:rsid w:val="00D05740"/>
    <w:rsid w:val="00D20ADE"/>
    <w:rsid w:val="00DC6CAE"/>
    <w:rsid w:val="00EC3D4C"/>
    <w:rsid w:val="00F01E04"/>
    <w:rsid w:val="00F307A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2D3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2D306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2D306B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2D306B"/>
    <w:pPr>
      <w:widowControl w:val="0"/>
      <w:autoSpaceDE w:val="0"/>
      <w:autoSpaceDN w:val="0"/>
      <w:spacing w:before="83" w:after="0" w:line="240" w:lineRule="auto"/>
      <w:ind w:left="73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2D3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2D306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2D306B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2D306B"/>
    <w:pPr>
      <w:widowControl w:val="0"/>
      <w:autoSpaceDE w:val="0"/>
      <w:autoSpaceDN w:val="0"/>
      <w:spacing w:before="83" w:after="0" w:line="240" w:lineRule="auto"/>
      <w:ind w:left="73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9F4B5-34A5-4D20-9C72-37EB76A7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7297</Words>
  <Characters>41595</Characters>
  <Application>Microsoft Office Word</Application>
  <DocSecurity>0</DocSecurity>
  <Lines>346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48795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Минзифа</cp:lastModifiedBy>
  <cp:revision>38</cp:revision>
  <dcterms:created xsi:type="dcterms:W3CDTF">2013-12-23T23:15:00Z</dcterms:created>
  <dcterms:modified xsi:type="dcterms:W3CDTF">2023-01-21T08:03:00Z</dcterms:modified>
  <cp:category/>
</cp:coreProperties>
</file>